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88" w:rsidRPr="00563FF2" w:rsidRDefault="00F25988" w:rsidP="00CE3D56">
      <w:pPr>
        <w:tabs>
          <w:tab w:val="left" w:pos="7513"/>
        </w:tabs>
        <w:spacing w:before="240" w:after="200"/>
        <w:jc w:val="right"/>
        <w:rPr>
          <w:rFonts w:asciiTheme="minorHAnsi" w:hAnsiTheme="minorHAnsi" w:cs="Calibri"/>
          <w:sz w:val="18"/>
          <w:szCs w:val="18"/>
        </w:rPr>
      </w:pPr>
      <w:r w:rsidRPr="00563FF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CA3E3E">
        <w:rPr>
          <w:rFonts w:asciiTheme="minorHAnsi" w:hAnsiTheme="minorHAnsi" w:cs="Calibri"/>
          <w:b/>
          <w:sz w:val="18"/>
          <w:szCs w:val="18"/>
        </w:rPr>
        <w:t>6</w:t>
      </w:r>
      <w:r w:rsidR="00BA6D74" w:rsidRPr="00563FF2">
        <w:rPr>
          <w:rFonts w:asciiTheme="minorHAnsi" w:hAnsiTheme="minorHAnsi" w:cs="Calibri"/>
          <w:b/>
          <w:sz w:val="18"/>
          <w:szCs w:val="18"/>
        </w:rPr>
        <w:t xml:space="preserve"> do S</w:t>
      </w:r>
      <w:r w:rsidRPr="00563FF2">
        <w:rPr>
          <w:rFonts w:asciiTheme="minorHAnsi" w:hAnsiTheme="minorHAnsi" w:cs="Calibri"/>
          <w:b/>
          <w:sz w:val="18"/>
          <w:szCs w:val="18"/>
        </w:rPr>
        <w:t>WZ</w:t>
      </w:r>
    </w:p>
    <w:p w:rsidR="00F25988" w:rsidRPr="00A24363" w:rsidRDefault="00F25988" w:rsidP="00E9537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2F2F2" w:themeFill="background1" w:themeFillShade="F2"/>
        <w:spacing w:after="240"/>
        <w:jc w:val="center"/>
        <w:outlineLvl w:val="0"/>
        <w:rPr>
          <w:rFonts w:cs="Calibri"/>
          <w:b/>
          <w:color w:val="000000"/>
          <w:lang w:eastAsia="pl-PL"/>
        </w:rPr>
      </w:pPr>
      <w:r w:rsidRPr="00A24363">
        <w:rPr>
          <w:rFonts w:asciiTheme="minorHAnsi" w:hAnsiTheme="minorHAnsi" w:cs="Calibri"/>
          <w:b/>
        </w:rPr>
        <w:t xml:space="preserve">OŚWIADCZENIE WYKONAWCÓW WSPÓLNIE UBIEGAJĄCYCH SIĘ O UDZIELENIE ZAMÓWIENIA </w:t>
      </w:r>
      <w:r w:rsidRPr="00A24363">
        <w:rPr>
          <w:rFonts w:asciiTheme="minorHAnsi" w:hAnsiTheme="minorHAnsi" w:cs="Calibri"/>
          <w:b/>
        </w:rPr>
        <w:br/>
      </w:r>
      <w:r w:rsidR="00A24363" w:rsidRPr="00A24363">
        <w:rPr>
          <w:rFonts w:asciiTheme="minorHAnsi" w:hAnsiTheme="minorHAnsi" w:cstheme="minorHAnsi"/>
          <w:b/>
          <w:color w:val="000000"/>
          <w:shd w:val="clear" w:color="auto" w:fill="F2F2F2" w:themeFill="background1" w:themeFillShade="F2"/>
          <w:lang w:eastAsia="pl-PL"/>
        </w:rPr>
        <w:t xml:space="preserve">DOTYCZĄCE DOSTAW, USŁÓG LUB ROBÓT BUDOWLANYCH, </w:t>
      </w:r>
      <w:r w:rsidR="00A24363">
        <w:rPr>
          <w:rFonts w:asciiTheme="minorHAnsi" w:hAnsiTheme="minorHAnsi" w:cstheme="minorHAnsi"/>
          <w:b/>
          <w:color w:val="000000"/>
          <w:shd w:val="clear" w:color="auto" w:fill="F2F2F2" w:themeFill="background1" w:themeFillShade="F2"/>
          <w:lang w:eastAsia="pl-PL"/>
        </w:rPr>
        <w:br/>
      </w:r>
      <w:r w:rsidR="00A24363" w:rsidRPr="00A24363">
        <w:rPr>
          <w:rFonts w:asciiTheme="minorHAnsi" w:hAnsiTheme="minorHAnsi" w:cstheme="minorHAnsi"/>
          <w:b/>
          <w:color w:val="000000"/>
          <w:shd w:val="clear" w:color="auto" w:fill="F2F2F2" w:themeFill="background1" w:themeFillShade="F2"/>
          <w:lang w:eastAsia="pl-PL"/>
        </w:rPr>
        <w:t>KTÓRE WYKONAJĄ POSZCZEGÓLNI WYKONAWCY</w:t>
      </w:r>
    </w:p>
    <w:p w:rsidR="00F25988" w:rsidRPr="0060257F" w:rsidRDefault="00F25988" w:rsidP="00A24363">
      <w:pPr>
        <w:spacing w:before="400" w:after="100" w:afterAutospacing="1" w:line="276" w:lineRule="auto"/>
        <w:ind w:left="39" w:hanging="10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sz w:val="20"/>
          <w:szCs w:val="20"/>
        </w:rPr>
        <w:t xml:space="preserve">Na podstawie art. 117 ust 4 </w:t>
      </w:r>
      <w:r w:rsidR="006E7B81" w:rsidRPr="007C1406">
        <w:rPr>
          <w:rFonts w:asciiTheme="minorHAnsi" w:hAnsiTheme="minorHAnsi" w:cstheme="minorHAnsi"/>
          <w:sz w:val="20"/>
          <w:szCs w:val="20"/>
        </w:rPr>
        <w:t xml:space="preserve">ustawy </w:t>
      </w:r>
      <w:r w:rsidR="006E7B81" w:rsidRPr="007C1406">
        <w:rPr>
          <w:rFonts w:asciiTheme="minorHAnsi" w:hAnsiTheme="minorHAnsi" w:cstheme="minorHAnsi"/>
          <w:spacing w:val="4"/>
          <w:sz w:val="20"/>
          <w:szCs w:val="20"/>
        </w:rPr>
        <w:t xml:space="preserve">z dnia </w:t>
      </w:r>
      <w:r w:rsidR="006E7B81" w:rsidRPr="007C1406">
        <w:rPr>
          <w:rFonts w:asciiTheme="minorHAnsi" w:eastAsiaTheme="majorEastAsia" w:hAnsiTheme="minorHAnsi" w:cstheme="minorHAnsi"/>
          <w:sz w:val="20"/>
          <w:szCs w:val="20"/>
        </w:rPr>
        <w:t>11 września 2019 r. –</w:t>
      </w:r>
      <w:r w:rsidR="006E7B81">
        <w:rPr>
          <w:rFonts w:asciiTheme="minorHAnsi" w:hAnsiTheme="minorHAnsi" w:cstheme="minorHAnsi"/>
          <w:sz w:val="20"/>
          <w:szCs w:val="20"/>
        </w:rPr>
        <w:t xml:space="preserve"> </w:t>
      </w:r>
      <w:r w:rsidR="006E7B81" w:rsidRPr="00C86C0D">
        <w:rPr>
          <w:rFonts w:asciiTheme="minorHAnsi" w:eastAsiaTheme="majorEastAsia" w:hAnsiTheme="minorHAnsi" w:cstheme="minorHAnsi"/>
          <w:sz w:val="20"/>
          <w:szCs w:val="20"/>
        </w:rPr>
        <w:t xml:space="preserve">Prawo zamówień publicznych </w:t>
      </w:r>
      <w:r w:rsidR="006E7B81" w:rsidRPr="00C201C6">
        <w:rPr>
          <w:rStyle w:val="markedcontent"/>
          <w:rFonts w:asciiTheme="minorHAnsi" w:hAnsiTheme="minorHAnsi" w:cstheme="minorHAnsi"/>
          <w:sz w:val="20"/>
          <w:szCs w:val="20"/>
        </w:rPr>
        <w:t>(</w:t>
      </w:r>
      <w:r w:rsidR="00CA3E3E" w:rsidRPr="00C201C6">
        <w:rPr>
          <w:rStyle w:val="markedcontent"/>
          <w:rFonts w:asciiTheme="minorHAnsi" w:hAnsiTheme="minorHAnsi" w:cstheme="minorHAnsi"/>
          <w:sz w:val="20"/>
          <w:szCs w:val="20"/>
        </w:rPr>
        <w:t xml:space="preserve">Dz.U. </w:t>
      </w:r>
      <w:r w:rsidR="00CA3E3E">
        <w:rPr>
          <w:rStyle w:val="markedcontent"/>
          <w:rFonts w:asciiTheme="minorHAnsi" w:hAnsiTheme="minorHAnsi" w:cstheme="minorHAnsi"/>
          <w:sz w:val="20"/>
          <w:szCs w:val="20"/>
        </w:rPr>
        <w:t>z 2024 r, poz. 1320</w:t>
      </w:r>
      <w:r w:rsidR="006E7B81" w:rsidRPr="002B7273">
        <w:rPr>
          <w:rStyle w:val="markedcontent"/>
          <w:rFonts w:asciiTheme="minorHAnsi" w:hAnsiTheme="minorHAnsi" w:cstheme="minorHAnsi"/>
          <w:sz w:val="20"/>
          <w:szCs w:val="20"/>
        </w:rPr>
        <w:t>)</w:t>
      </w:r>
      <w:r w:rsidRPr="0060257F">
        <w:rPr>
          <w:rFonts w:asciiTheme="minorHAnsi" w:hAnsiTheme="minorHAnsi" w:cstheme="minorHAnsi"/>
          <w:sz w:val="20"/>
          <w:szCs w:val="20"/>
        </w:rPr>
        <w:t xml:space="preserve">, jako Wykonawcy </w:t>
      </w:r>
      <w:r w:rsidR="00A24363">
        <w:rPr>
          <w:rFonts w:asciiTheme="minorHAnsi" w:hAnsiTheme="minorHAnsi" w:cstheme="minorHAnsi"/>
          <w:sz w:val="20"/>
          <w:szCs w:val="20"/>
        </w:rPr>
        <w:t xml:space="preserve">wspólnie </w:t>
      </w:r>
      <w:r w:rsidRPr="0060257F">
        <w:rPr>
          <w:rFonts w:asciiTheme="minorHAnsi" w:hAnsiTheme="minorHAnsi" w:cstheme="minorHAnsi"/>
          <w:sz w:val="20"/>
          <w:szCs w:val="20"/>
        </w:rPr>
        <w:t xml:space="preserve">ubiegający się o </w:t>
      </w: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udzielenie zamówienia publicznego na zadanie </w:t>
      </w:r>
      <w:r w:rsidR="0087180E" w:rsidRPr="00752E97">
        <w:rPr>
          <w:rFonts w:asciiTheme="minorHAnsi" w:hAnsiTheme="minorHAnsi" w:cstheme="minorHAnsi"/>
          <w:sz w:val="20"/>
          <w:szCs w:val="20"/>
        </w:rPr>
        <w:t>pn.</w:t>
      </w:r>
      <w:r w:rsidR="008E0416">
        <w:rPr>
          <w:rFonts w:asciiTheme="minorHAnsi" w:hAnsiTheme="minorHAnsi" w:cstheme="minorHAnsi"/>
          <w:sz w:val="20"/>
          <w:szCs w:val="20"/>
        </w:rPr>
        <w:t> </w:t>
      </w:r>
      <w:r w:rsidR="00CA3E3E" w:rsidRPr="000B4EFA">
        <w:rPr>
          <w:rFonts w:asciiTheme="minorHAnsi" w:hAnsiTheme="minorHAnsi" w:cstheme="minorHAnsi"/>
          <w:sz w:val="20"/>
          <w:szCs w:val="20"/>
        </w:rPr>
        <w:t>„</w:t>
      </w:r>
      <w:r w:rsidR="00CA3E3E" w:rsidRPr="00FB730D">
        <w:rPr>
          <w:rFonts w:asciiTheme="minorHAnsi" w:hAnsiTheme="minorHAnsi" w:cstheme="minorHAnsi"/>
          <w:sz w:val="20"/>
          <w:szCs w:val="20"/>
        </w:rPr>
        <w:t xml:space="preserve">Remont dachu - świetlików </w:t>
      </w:r>
      <w:r w:rsidR="00FD635D">
        <w:rPr>
          <w:rFonts w:asciiTheme="minorHAnsi" w:hAnsiTheme="minorHAnsi" w:cstheme="minorHAnsi"/>
          <w:sz w:val="20"/>
          <w:szCs w:val="20"/>
        </w:rPr>
        <w:t xml:space="preserve">dachowych </w:t>
      </w:r>
      <w:r w:rsidR="00CA3E3E" w:rsidRPr="00FB730D">
        <w:rPr>
          <w:rFonts w:asciiTheme="minorHAnsi" w:hAnsiTheme="minorHAnsi" w:cstheme="minorHAnsi"/>
          <w:sz w:val="20"/>
          <w:szCs w:val="20"/>
        </w:rPr>
        <w:t xml:space="preserve">nad Małą Sceną </w:t>
      </w:r>
      <w:r w:rsidR="00CA3E3E">
        <w:rPr>
          <w:rFonts w:asciiTheme="minorHAnsi" w:hAnsiTheme="minorHAnsi" w:cstheme="minorHAnsi"/>
          <w:sz w:val="20"/>
          <w:szCs w:val="20"/>
        </w:rPr>
        <w:t xml:space="preserve">Sali Koncertowej </w:t>
      </w:r>
      <w:r w:rsidR="00CA3E3E" w:rsidRPr="00FB730D">
        <w:rPr>
          <w:rFonts w:asciiTheme="minorHAnsi" w:hAnsiTheme="minorHAnsi" w:cstheme="minorHAnsi"/>
          <w:sz w:val="20"/>
          <w:szCs w:val="20"/>
        </w:rPr>
        <w:t>w Narodowym Centrum Polskiej Piosenki w Opolu - wymiana pokrycia i szklenia świetlików i klap dymowych w świetlikach</w:t>
      </w:r>
      <w:r w:rsidR="0087180E">
        <w:rPr>
          <w:rFonts w:asciiTheme="minorHAnsi" w:hAnsiTheme="minorHAnsi" w:cstheme="minorHAnsi"/>
          <w:sz w:val="20"/>
          <w:szCs w:val="20"/>
        </w:rPr>
        <w:t>”</w:t>
      </w:r>
      <w:r w:rsidRPr="0060257F"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  <w:t xml:space="preserve">, </w:t>
      </w: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oświadczam, że:</w:t>
      </w:r>
    </w:p>
    <w:p w:rsidR="00F25988" w:rsidRPr="0060257F" w:rsidRDefault="00F25988" w:rsidP="00D67797">
      <w:pPr>
        <w:numPr>
          <w:ilvl w:val="0"/>
          <w:numId w:val="22"/>
        </w:numPr>
        <w:spacing w:line="276" w:lineRule="auto"/>
        <w:ind w:hanging="190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……………………………………………………………………………………………………………….……………………………………………… </w:t>
      </w:r>
    </w:p>
    <w:p w:rsidR="00F25988" w:rsidRPr="0060257F" w:rsidRDefault="00F25988" w:rsidP="00F25988">
      <w:pPr>
        <w:spacing w:line="276" w:lineRule="auto"/>
        <w:ind w:left="2343" w:firstLine="489"/>
        <w:jc w:val="left"/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</w:pP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(nazwa i adres Wykonawcy, </w:t>
      </w:r>
      <w:r w:rsidRPr="0060257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w zależności od podmiotu: </w:t>
      </w:r>
      <w:r w:rsidRPr="0060257F">
        <w:rPr>
          <w:rFonts w:asciiTheme="minorHAnsi" w:hAnsiTheme="minorHAnsi" w:cstheme="minorHAnsi"/>
          <w:i/>
          <w:iCs/>
          <w:sz w:val="16"/>
          <w:szCs w:val="16"/>
        </w:rPr>
        <w:t>NIP/REGON</w:t>
      </w: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) </w:t>
      </w:r>
    </w:p>
    <w:p w:rsidR="00F25988" w:rsidRPr="0087180E" w:rsidRDefault="00F25988" w:rsidP="00F25988">
      <w:pPr>
        <w:spacing w:before="120" w:after="120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zrealizuje następując</w:t>
      </w:r>
      <w:r w:rsidR="0087180E"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e </w:t>
      </w:r>
      <w:r w:rsidR="0087180E" w:rsidRPr="0087180E">
        <w:rPr>
          <w:rFonts w:cs="Calibri"/>
          <w:sz w:val="20"/>
          <w:szCs w:val="20"/>
        </w:rPr>
        <w:t>dostawy, usługi lub roboty budowlane</w:t>
      </w:r>
      <w:r w:rsidR="0087180E"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:</w:t>
      </w:r>
    </w:p>
    <w:p w:rsidR="00F25988" w:rsidRPr="0060257F" w:rsidRDefault="00F25988" w:rsidP="00F25988">
      <w:pPr>
        <w:spacing w:after="100" w:afterAutospacing="1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………………………………………………………………………………………………………………………………….………………………………………………..</w:t>
      </w:r>
    </w:p>
    <w:p w:rsidR="00F25988" w:rsidRPr="0060257F" w:rsidRDefault="00F25988" w:rsidP="00D67797">
      <w:pPr>
        <w:numPr>
          <w:ilvl w:val="0"/>
          <w:numId w:val="22"/>
        </w:numPr>
        <w:spacing w:line="276" w:lineRule="auto"/>
        <w:ind w:hanging="190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……………………………………………………………………………………………………………….……………………………………………… </w:t>
      </w:r>
    </w:p>
    <w:p w:rsidR="00F25988" w:rsidRPr="0060257F" w:rsidRDefault="00F25988" w:rsidP="00F25988">
      <w:pPr>
        <w:spacing w:line="276" w:lineRule="auto"/>
        <w:ind w:left="2343" w:firstLine="489"/>
        <w:jc w:val="left"/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</w:pP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(nazwa i adres Wykonawcy, </w:t>
      </w:r>
      <w:r w:rsidRPr="0060257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w zależności od podmiotu: </w:t>
      </w:r>
      <w:r w:rsidRPr="0060257F">
        <w:rPr>
          <w:rFonts w:asciiTheme="minorHAnsi" w:hAnsiTheme="minorHAnsi" w:cstheme="minorHAnsi"/>
          <w:i/>
          <w:iCs/>
          <w:sz w:val="16"/>
          <w:szCs w:val="16"/>
        </w:rPr>
        <w:t>NIP/REGON</w:t>
      </w: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) </w:t>
      </w:r>
    </w:p>
    <w:p w:rsidR="0087180E" w:rsidRPr="0087180E" w:rsidRDefault="0087180E" w:rsidP="0087180E">
      <w:pPr>
        <w:spacing w:before="120" w:after="120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zrealizuje następujące </w:t>
      </w:r>
      <w:r w:rsidRPr="0087180E">
        <w:rPr>
          <w:rFonts w:cs="Calibri"/>
          <w:sz w:val="20"/>
          <w:szCs w:val="20"/>
        </w:rPr>
        <w:t>dostawy, usługi lub roboty budowlane</w:t>
      </w: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:</w:t>
      </w:r>
    </w:p>
    <w:p w:rsidR="00F25988" w:rsidRPr="0060257F" w:rsidRDefault="00F25988" w:rsidP="00F25988">
      <w:pPr>
        <w:spacing w:after="100" w:afterAutospacing="1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………………………………………………………………………………………………………………………………….………………………………………………..</w:t>
      </w:r>
    </w:p>
    <w:p w:rsidR="00F25988" w:rsidRPr="0060257F" w:rsidRDefault="00F25988" w:rsidP="00D67797">
      <w:pPr>
        <w:numPr>
          <w:ilvl w:val="0"/>
          <w:numId w:val="22"/>
        </w:numPr>
        <w:spacing w:line="276" w:lineRule="auto"/>
        <w:ind w:hanging="190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……………………………………………………………………………………………………………….……………………………………………… </w:t>
      </w:r>
    </w:p>
    <w:p w:rsidR="00F25988" w:rsidRPr="0060257F" w:rsidRDefault="00F25988" w:rsidP="00F25988">
      <w:pPr>
        <w:spacing w:line="276" w:lineRule="auto"/>
        <w:ind w:left="2343" w:firstLine="489"/>
        <w:jc w:val="left"/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</w:pP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(nazwa i adres Wykonawcy, </w:t>
      </w:r>
      <w:r w:rsidRPr="0060257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w zależności od podmiotu: </w:t>
      </w:r>
      <w:r w:rsidRPr="0060257F">
        <w:rPr>
          <w:rFonts w:asciiTheme="minorHAnsi" w:hAnsiTheme="minorHAnsi" w:cstheme="minorHAnsi"/>
          <w:i/>
          <w:iCs/>
          <w:sz w:val="16"/>
          <w:szCs w:val="16"/>
        </w:rPr>
        <w:t>NIP/REGON</w:t>
      </w:r>
      <w:r w:rsidRPr="0060257F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 xml:space="preserve">) </w:t>
      </w:r>
    </w:p>
    <w:p w:rsidR="0087180E" w:rsidRPr="0087180E" w:rsidRDefault="0087180E" w:rsidP="0087180E">
      <w:pPr>
        <w:spacing w:before="120" w:after="120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zrealizuje następujące </w:t>
      </w:r>
      <w:r w:rsidRPr="0087180E">
        <w:rPr>
          <w:rFonts w:cs="Calibri"/>
          <w:sz w:val="20"/>
          <w:szCs w:val="20"/>
        </w:rPr>
        <w:t>dostawy, usługi lub roboty budowlane</w:t>
      </w:r>
      <w:r w:rsidRPr="0087180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:</w:t>
      </w:r>
    </w:p>
    <w:p w:rsidR="00F25988" w:rsidRPr="0060257F" w:rsidRDefault="00F25988" w:rsidP="00F25988">
      <w:pPr>
        <w:spacing w:after="100" w:afterAutospacing="1" w:line="276" w:lineRule="auto"/>
        <w:ind w:left="219"/>
        <w:jc w:val="left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60257F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………………………………………………………………………………………………………………………………….………………………………………………..</w:t>
      </w:r>
    </w:p>
    <w:p w:rsidR="00F25988" w:rsidRDefault="00F25988" w:rsidP="00E95371">
      <w:pPr>
        <w:autoSpaceDE w:val="0"/>
        <w:autoSpaceDN w:val="0"/>
        <w:adjustRightInd w:val="0"/>
        <w:spacing w:after="240" w:line="276" w:lineRule="auto"/>
        <w:jc w:val="center"/>
        <w:rPr>
          <w:rFonts w:asciiTheme="minorHAnsi" w:hAnsiTheme="minorHAnsi" w:cstheme="minorHAnsi"/>
          <w:b/>
          <w:sz w:val="20"/>
          <w:szCs w:val="20"/>
          <w:highlight w:val="lightGray"/>
        </w:rPr>
      </w:pPr>
      <w:r w:rsidRPr="00FE2F93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2F2F2" w:themeFill="background1" w:themeFillShade="F2"/>
          <w:lang w:eastAsia="pl-PL"/>
        </w:rPr>
        <w:t>O</w:t>
      </w:r>
      <w:r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2F2F2" w:themeFill="background1" w:themeFillShade="F2"/>
          <w:lang w:eastAsia="pl-PL"/>
        </w:rPr>
        <w:t>ŚWIADCZENIE DOTYCZĄCE PODANYCH INFORMACJI</w:t>
      </w:r>
    </w:p>
    <w:p w:rsidR="00F25988" w:rsidRDefault="00F25988" w:rsidP="00F25988">
      <w:pPr>
        <w:autoSpaceDE w:val="0"/>
        <w:autoSpaceDN w:val="0"/>
        <w:adjustRightInd w:val="0"/>
        <w:spacing w:after="100" w:afterAutospacing="1" w:line="276" w:lineRule="auto"/>
        <w:rPr>
          <w:rFonts w:asciiTheme="minorHAnsi" w:eastAsiaTheme="minorHAnsi" w:hAnsiTheme="minorHAnsi" w:cstheme="minorHAnsi"/>
          <w:sz w:val="20"/>
          <w:szCs w:val="20"/>
        </w:rPr>
      </w:pPr>
      <w:r w:rsidRPr="0060257F">
        <w:rPr>
          <w:rFonts w:asciiTheme="minorHAnsi" w:eastAsiaTheme="minorHAnsi" w:hAnsiTheme="minorHAnsi" w:cstheme="minorHAnsi"/>
          <w:sz w:val="20"/>
          <w:szCs w:val="20"/>
        </w:rPr>
        <w:t>O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ś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 xml:space="preserve">wiadczam, 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ż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e wszystkie informacje podane w powy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ż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szym o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ś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wiadczeniu s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 xml:space="preserve">ą 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aktualne i zgodne z prawd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 xml:space="preserve">ą 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oraz zostały przedstawione z peł</w:t>
      </w:r>
      <w:bookmarkStart w:id="0" w:name="_GoBack"/>
      <w:bookmarkEnd w:id="0"/>
      <w:r w:rsidRPr="0060257F">
        <w:rPr>
          <w:rFonts w:asciiTheme="minorHAnsi" w:eastAsiaTheme="minorHAnsi" w:hAnsiTheme="minorHAnsi" w:cstheme="minorHAnsi"/>
          <w:sz w:val="20"/>
          <w:szCs w:val="20"/>
        </w:rPr>
        <w:t>n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ą ś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wiadomo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ś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ci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 xml:space="preserve">ą 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konsekwencji wprowadzenia Zamawiaj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ą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cego w bł</w:t>
      </w:r>
      <w:r w:rsidRPr="0060257F">
        <w:rPr>
          <w:rFonts w:asciiTheme="minorHAnsi" w:eastAsia="TimesNewRoman" w:hAnsiTheme="minorHAnsi" w:cstheme="minorHAnsi"/>
          <w:sz w:val="20"/>
          <w:szCs w:val="20"/>
        </w:rPr>
        <w:t>ą</w:t>
      </w:r>
      <w:r w:rsidRPr="0060257F">
        <w:rPr>
          <w:rFonts w:asciiTheme="minorHAnsi" w:eastAsiaTheme="minorHAnsi" w:hAnsiTheme="minorHAnsi" w:cstheme="minorHAnsi"/>
          <w:sz w:val="20"/>
          <w:szCs w:val="20"/>
        </w:rPr>
        <w:t>d przy przedstawianiu informacji.</w:t>
      </w:r>
    </w:p>
    <w:p w:rsidR="00CA3E3E" w:rsidRDefault="00CA3E3E" w:rsidP="00F25988">
      <w:pPr>
        <w:autoSpaceDE w:val="0"/>
        <w:autoSpaceDN w:val="0"/>
        <w:adjustRightInd w:val="0"/>
        <w:spacing w:after="100" w:afterAutospacing="1" w:line="276" w:lineRule="auto"/>
        <w:rPr>
          <w:rFonts w:asciiTheme="minorHAnsi" w:eastAsiaTheme="minorHAnsi" w:hAnsiTheme="minorHAnsi" w:cstheme="minorHAnsi"/>
          <w:sz w:val="20"/>
          <w:szCs w:val="20"/>
        </w:rPr>
      </w:pPr>
    </w:p>
    <w:p w:rsidR="00CA3E3E" w:rsidRDefault="00CA3E3E" w:rsidP="00F25988">
      <w:pPr>
        <w:autoSpaceDE w:val="0"/>
        <w:autoSpaceDN w:val="0"/>
        <w:adjustRightInd w:val="0"/>
        <w:spacing w:after="100" w:afterAutospacing="1" w:line="276" w:lineRule="auto"/>
        <w:rPr>
          <w:rFonts w:asciiTheme="minorHAnsi" w:eastAsiaTheme="minorHAnsi" w:hAnsiTheme="minorHAnsi" w:cstheme="minorHAnsi"/>
          <w:sz w:val="20"/>
          <w:szCs w:val="20"/>
        </w:rPr>
      </w:pPr>
    </w:p>
    <w:p w:rsidR="00CA3E3E" w:rsidRPr="0060257F" w:rsidRDefault="00CA3E3E" w:rsidP="00F25988">
      <w:pPr>
        <w:autoSpaceDE w:val="0"/>
        <w:autoSpaceDN w:val="0"/>
        <w:adjustRightInd w:val="0"/>
        <w:spacing w:after="100" w:afterAutospacing="1" w:line="276" w:lineRule="auto"/>
        <w:rPr>
          <w:rFonts w:asciiTheme="minorHAnsi" w:hAnsiTheme="minorHAnsi" w:cstheme="minorHAnsi"/>
          <w:noProof/>
          <w:sz w:val="20"/>
          <w:szCs w:val="20"/>
        </w:rPr>
      </w:pPr>
    </w:p>
    <w:p w:rsidR="0087180E" w:rsidRPr="008B763D" w:rsidRDefault="0087180E" w:rsidP="0087180E">
      <w:pPr>
        <w:jc w:val="right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……………………….……………….….………………………………………………</w:t>
      </w:r>
    </w:p>
    <w:p w:rsidR="0087180E" w:rsidRPr="008B763D" w:rsidRDefault="0087180E" w:rsidP="0087180E">
      <w:pPr>
        <w:jc w:val="right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sz w:val="16"/>
          <w:szCs w:val="16"/>
        </w:rPr>
        <w:t xml:space="preserve">kwalifikowany podpis elektroniczny lub podpis zaufany </w:t>
      </w:r>
      <w:r>
        <w:rPr>
          <w:rFonts w:asciiTheme="minorHAnsi" w:hAnsiTheme="minorHAnsi" w:cstheme="minorHAnsi"/>
          <w:sz w:val="16"/>
          <w:szCs w:val="16"/>
        </w:rPr>
        <w:br/>
      </w:r>
      <w:r w:rsidRPr="008B763D">
        <w:rPr>
          <w:rFonts w:asciiTheme="minorHAnsi" w:hAnsiTheme="minorHAnsi" w:cstheme="minorHAnsi"/>
          <w:sz w:val="16"/>
          <w:szCs w:val="16"/>
        </w:rPr>
        <w:t xml:space="preserve">lub podpis osobisty </w:t>
      </w:r>
      <w:r>
        <w:rPr>
          <w:rFonts w:asciiTheme="minorHAnsi" w:hAnsiTheme="minorHAnsi" w:cstheme="minorHAnsi"/>
          <w:sz w:val="16"/>
          <w:szCs w:val="16"/>
        </w:rPr>
        <w:t>osoby/osób upoważnionych</w:t>
      </w:r>
    </w:p>
    <w:p w:rsidR="00F25988" w:rsidRPr="0060257F" w:rsidRDefault="00F25988" w:rsidP="00F2598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F25988" w:rsidRDefault="00F25988" w:rsidP="00F2598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sectPr w:rsidR="00F25988" w:rsidSect="00D02F1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62" w:rsidRDefault="00D43162" w:rsidP="00EB3FD5">
      <w:r>
        <w:separator/>
      </w:r>
    </w:p>
  </w:endnote>
  <w:endnote w:type="continuationSeparator" w:id="0">
    <w:p w:rsidR="00D43162" w:rsidRDefault="00D43162" w:rsidP="00EB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Default="0026627B" w:rsidP="006642F8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</w:t>
    </w:r>
    <w:r w:rsidR="009176F3">
      <w:rPr>
        <w:rFonts w:asciiTheme="minorHAnsi" w:hAnsiTheme="minorHAnsi" w:cstheme="minorHAnsi"/>
        <w:sz w:val="16"/>
        <w:szCs w:val="16"/>
      </w:rPr>
      <w:t>---</w:t>
    </w:r>
    <w:r>
      <w:rPr>
        <w:rFonts w:asciiTheme="minorHAnsi" w:hAnsiTheme="minorHAnsi" w:cstheme="minorHAnsi"/>
        <w:sz w:val="16"/>
        <w:szCs w:val="16"/>
      </w:rPr>
      <w:t>----</w:t>
    </w:r>
  </w:p>
  <w:p w:rsidR="0026627B" w:rsidRPr="006642F8" w:rsidRDefault="0026627B" w:rsidP="006642F8">
    <w:pPr>
      <w:pStyle w:val="Stopka"/>
    </w:pPr>
    <w:r w:rsidRPr="00FF42FC">
      <w:rPr>
        <w:rFonts w:asciiTheme="minorHAnsi" w:hAnsiTheme="minorHAnsi" w:cstheme="minorHAnsi"/>
        <w:sz w:val="16"/>
        <w:szCs w:val="16"/>
      </w:rPr>
      <w:t>Specyfikacja Warunków Zamówienia</w:t>
    </w:r>
    <w:r w:rsidRPr="00FF42FC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Strona 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begin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instrText>PAGE  \* Arabic  \* MERGEFORMAT</w:instrTex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separate"/>
    </w:r>
    <w:r w:rsidR="00CA3E3E">
      <w:rPr>
        <w:rFonts w:asciiTheme="minorHAnsi" w:hAnsiTheme="minorHAnsi" w:cstheme="minorHAnsi"/>
        <w:bCs/>
        <w:smallCaps/>
        <w:noProof/>
        <w:spacing w:val="5"/>
        <w:sz w:val="16"/>
        <w:szCs w:val="16"/>
      </w:rPr>
      <w:t>2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end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 z 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begin"/>
    </w:r>
    <w:r w:rsidRPr="00FF42FC">
      <w:rPr>
        <w:rFonts w:asciiTheme="minorHAnsi" w:hAnsiTheme="minorHAnsi" w:cstheme="minorHAnsi"/>
        <w:noProof/>
        <w:sz w:val="16"/>
        <w:szCs w:val="16"/>
      </w:rPr>
      <w:instrText>NUMPAGES  \* Arabic  \* MERGEFORMAT</w:instrText>
    </w:r>
    <w:r w:rsidRPr="00FF42FC">
      <w:rPr>
        <w:rFonts w:asciiTheme="minorHAnsi" w:hAnsiTheme="minorHAnsi" w:cstheme="minorHAnsi"/>
        <w:noProof/>
        <w:sz w:val="16"/>
        <w:szCs w:val="16"/>
      </w:rPr>
      <w:fldChar w:fldCharType="separate"/>
    </w:r>
    <w:r w:rsidR="00CA3E3E">
      <w:rPr>
        <w:rFonts w:asciiTheme="minorHAnsi" w:hAnsiTheme="minorHAnsi" w:cstheme="minorHAnsi"/>
        <w:noProof/>
        <w:sz w:val="16"/>
        <w:szCs w:val="16"/>
      </w:rPr>
      <w:t>2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D56" w:rsidRDefault="00CE3D56" w:rsidP="00CE3D56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---------------------------------------------------------------------------------------------------------------------------------------------------------------------------------------------------</w:t>
    </w:r>
  </w:p>
  <w:p w:rsidR="008E0416" w:rsidRPr="008E0416" w:rsidRDefault="008E0416" w:rsidP="008E0416">
    <w:pPr>
      <w:pStyle w:val="Nagwek"/>
      <w:tabs>
        <w:tab w:val="clear" w:pos="4536"/>
        <w:tab w:val="clear" w:pos="9072"/>
      </w:tabs>
      <w:spacing w:after="80" w:line="276" w:lineRule="auto"/>
      <w:rPr>
        <w:rFonts w:asciiTheme="minorHAnsi" w:hAnsiTheme="minorHAnsi" w:cstheme="minorHAnsi"/>
        <w:bCs/>
        <w:sz w:val="18"/>
        <w:szCs w:val="18"/>
      </w:rPr>
    </w:pPr>
    <w:r w:rsidRPr="00FE2F93">
      <w:rPr>
        <w:rFonts w:asciiTheme="minorHAnsi" w:hAnsiTheme="minorHAnsi" w:cstheme="minorHAnsi"/>
        <w:b/>
        <w:sz w:val="18"/>
        <w:szCs w:val="18"/>
      </w:rPr>
      <w:t xml:space="preserve">Uwaga: </w:t>
    </w:r>
    <w:r w:rsidRPr="00FE2F93">
      <w:rPr>
        <w:rFonts w:asciiTheme="minorHAnsi" w:hAnsiTheme="minorHAnsi" w:cstheme="minorHAnsi"/>
        <w:sz w:val="18"/>
        <w:szCs w:val="18"/>
      </w:rPr>
      <w:t xml:space="preserve">Oświadczenie składają Wykonawcy wspólnie ubiegający się o udzielenie zamówienia np. konsorcjum, spółka cywilna. </w:t>
    </w:r>
    <w:r w:rsidRPr="00FE2F93">
      <w:rPr>
        <w:rFonts w:asciiTheme="minorHAnsi" w:hAnsiTheme="minorHAnsi" w:cstheme="minorHAnsi"/>
        <w:bCs/>
        <w:sz w:val="18"/>
        <w:szCs w:val="18"/>
      </w:rPr>
      <w:t>Oświadczenie składane jest w formie elektronicznej wraz z ofertą.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62" w:rsidRDefault="00D43162" w:rsidP="00EB3FD5">
      <w:r>
        <w:separator/>
      </w:r>
    </w:p>
  </w:footnote>
  <w:footnote w:type="continuationSeparator" w:id="0">
    <w:p w:rsidR="00D43162" w:rsidRDefault="00D43162" w:rsidP="00EB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Pr="005706A3" w:rsidRDefault="0026627B" w:rsidP="006642F8">
    <w:pPr>
      <w:pStyle w:val="Tekstpodstawowy"/>
      <w:jc w:val="center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>Narodowe Centrum Polskiej Piosenki</w:t>
    </w: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>
      <w:rPr>
        <w:rFonts w:cs="Calibri"/>
        <w:bCs/>
        <w:sz w:val="16"/>
        <w:szCs w:val="16"/>
      </w:rPr>
      <w:t>1.</w:t>
    </w:r>
    <w:r w:rsidRPr="005706A3">
      <w:rPr>
        <w:rFonts w:cs="Calibri"/>
        <w:bCs/>
        <w:sz w:val="16"/>
        <w:szCs w:val="16"/>
      </w:rPr>
      <w:t>202</w:t>
    </w:r>
    <w:r>
      <w:rPr>
        <w:rFonts w:cs="Calibri"/>
        <w:bCs/>
        <w:sz w:val="16"/>
        <w:szCs w:val="16"/>
      </w:rPr>
      <w:t>4</w:t>
    </w:r>
  </w:p>
  <w:p w:rsidR="0026627B" w:rsidRPr="005706A3" w:rsidRDefault="0026627B" w:rsidP="006642F8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  <w:p w:rsidR="0026627B" w:rsidRPr="006642F8" w:rsidRDefault="0026627B">
    <w:pPr>
      <w:pStyle w:val="Nagwek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D56" w:rsidRPr="005706A3" w:rsidRDefault="00CE3D56" w:rsidP="00CE3D56">
    <w:pPr>
      <w:pStyle w:val="Tekstpodstawowy"/>
      <w:jc w:val="right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 w:rsidR="00CA3E3E">
      <w:rPr>
        <w:rFonts w:cs="Calibri"/>
        <w:bCs/>
        <w:sz w:val="16"/>
        <w:szCs w:val="16"/>
      </w:rPr>
      <w:t>1</w:t>
    </w:r>
    <w:r>
      <w:rPr>
        <w:rFonts w:cs="Calibri"/>
        <w:bCs/>
        <w:sz w:val="16"/>
        <w:szCs w:val="16"/>
      </w:rPr>
      <w:t>.</w:t>
    </w:r>
    <w:r w:rsidRPr="005706A3">
      <w:rPr>
        <w:rFonts w:cs="Calibri"/>
        <w:bCs/>
        <w:sz w:val="16"/>
        <w:szCs w:val="16"/>
      </w:rPr>
      <w:t>202</w:t>
    </w:r>
    <w:r w:rsidR="00CA3E3E">
      <w:rPr>
        <w:rFonts w:cs="Calibri"/>
        <w:bCs/>
        <w:sz w:val="16"/>
        <w:szCs w:val="16"/>
      </w:rPr>
      <w:t>5</w:t>
    </w:r>
  </w:p>
  <w:p w:rsidR="00CE3D56" w:rsidRPr="00CE3D56" w:rsidRDefault="00CE3D56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</w:rPr>
    </w:lvl>
  </w:abstractNum>
  <w:abstractNum w:abstractNumId="2">
    <w:nsid w:val="0000000C"/>
    <w:multiLevelType w:val="singleLevel"/>
    <w:tmpl w:val="0000000C"/>
    <w:name w:val="WW8Num21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570" w:hanging="360"/>
      </w:pPr>
      <w:rPr>
        <w:rFonts w:cs="Calibri"/>
        <w:color w:val="171717"/>
      </w:rPr>
    </w:lvl>
  </w:abstractNum>
  <w:abstractNum w:abstractNumId="4">
    <w:nsid w:val="00000019"/>
    <w:multiLevelType w:val="singleLevel"/>
    <w:tmpl w:val="00000019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930" w:hanging="360"/>
      </w:pPr>
      <w:rPr>
        <w:rFonts w:cs="Times New Roman" w:hint="default"/>
      </w:rPr>
    </w:lvl>
  </w:abstractNum>
  <w:abstractNum w:abstractNumId="5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C4676F"/>
    <w:multiLevelType w:val="hybridMultilevel"/>
    <w:tmpl w:val="F476F680"/>
    <w:lvl w:ilvl="0" w:tplc="2D1012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B52C0B32"/>
    <w:lvl w:ilvl="0" w:tplc="C02E4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664C22"/>
    <w:multiLevelType w:val="hybridMultilevel"/>
    <w:tmpl w:val="CDD0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7A944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A047D5"/>
    <w:multiLevelType w:val="hybridMultilevel"/>
    <w:tmpl w:val="C0D43696"/>
    <w:name w:val="WW8Num13522232"/>
    <w:lvl w:ilvl="0" w:tplc="0D1C4B08">
      <w:start w:val="1"/>
      <w:numFmt w:val="decimal"/>
      <w:lvlText w:val="19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0C833FE4"/>
    <w:multiLevelType w:val="multilevel"/>
    <w:tmpl w:val="B8865C54"/>
    <w:styleLink w:val="WWNum7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EC42F39"/>
    <w:multiLevelType w:val="hybridMultilevel"/>
    <w:tmpl w:val="BB9E2930"/>
    <w:name w:val="WW8Num1352222"/>
    <w:lvl w:ilvl="0" w:tplc="C4EE52DC">
      <w:start w:val="1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10D54"/>
    <w:multiLevelType w:val="hybridMultilevel"/>
    <w:tmpl w:val="03A42332"/>
    <w:lvl w:ilvl="0" w:tplc="9B0805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0F2A68F3"/>
    <w:multiLevelType w:val="hybridMultilevel"/>
    <w:tmpl w:val="1E5053EC"/>
    <w:name w:val="WW8Num132232"/>
    <w:lvl w:ilvl="0" w:tplc="BD62F9A6">
      <w:start w:val="1"/>
      <w:numFmt w:val="decimal"/>
      <w:lvlText w:val="7.%1."/>
      <w:lvlJc w:val="left"/>
      <w:pPr>
        <w:ind w:left="31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452EF"/>
    <w:multiLevelType w:val="hybridMultilevel"/>
    <w:tmpl w:val="DB7EEAD6"/>
    <w:name w:val="WW8Num193"/>
    <w:lvl w:ilvl="0" w:tplc="50ECF30E">
      <w:start w:val="5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B00EF"/>
    <w:multiLevelType w:val="hybridMultilevel"/>
    <w:tmpl w:val="F9F24D48"/>
    <w:name w:val="WW8Num1352223"/>
    <w:lvl w:ilvl="0" w:tplc="267EF232">
      <w:start w:val="7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F60D2"/>
    <w:multiLevelType w:val="hybridMultilevel"/>
    <w:tmpl w:val="26BC5932"/>
    <w:lvl w:ilvl="0" w:tplc="5E9A8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kern w:val="2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412ED010">
      <w:start w:val="1"/>
      <w:numFmt w:val="lowerLetter"/>
      <w:lvlText w:val="%4)"/>
      <w:lvlJc w:val="left"/>
      <w:pPr>
        <w:ind w:left="2880" w:hanging="360"/>
      </w:pPr>
      <w:rPr>
        <w:rFonts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FC48DC"/>
    <w:multiLevelType w:val="hybridMultilevel"/>
    <w:tmpl w:val="E89E8D00"/>
    <w:lvl w:ilvl="0" w:tplc="265875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CB22072"/>
    <w:multiLevelType w:val="hybridMultilevel"/>
    <w:tmpl w:val="E8386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B6842"/>
    <w:multiLevelType w:val="hybridMultilevel"/>
    <w:tmpl w:val="BE1A5F00"/>
    <w:lvl w:ilvl="0" w:tplc="E312C8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90F7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6420FB4">
      <w:start w:val="1"/>
      <w:numFmt w:val="decimal"/>
      <w:lvlText w:val="%4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968A8"/>
    <w:multiLevelType w:val="multilevel"/>
    <w:tmpl w:val="6088AFC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EA04FC"/>
    <w:multiLevelType w:val="multilevel"/>
    <w:tmpl w:val="F1B8C6A8"/>
    <w:styleLink w:val="WWNum65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F77428B"/>
    <w:multiLevelType w:val="multilevel"/>
    <w:tmpl w:val="183C2CA0"/>
    <w:styleLink w:val="WWNum6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4313171"/>
    <w:multiLevelType w:val="hybridMultilevel"/>
    <w:tmpl w:val="0A62D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E373B"/>
    <w:multiLevelType w:val="hybridMultilevel"/>
    <w:tmpl w:val="DAB00AB0"/>
    <w:name w:val="WW8Num134"/>
    <w:lvl w:ilvl="0" w:tplc="C352B788">
      <w:start w:val="1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E7FF0"/>
    <w:multiLevelType w:val="hybridMultilevel"/>
    <w:tmpl w:val="5844B0D0"/>
    <w:name w:val="WW8Num135222422222222"/>
    <w:lvl w:ilvl="0" w:tplc="28E89A14">
      <w:start w:val="1"/>
      <w:numFmt w:val="decimal"/>
      <w:lvlText w:val="28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28591C79"/>
    <w:multiLevelType w:val="multilevel"/>
    <w:tmpl w:val="F8CE965C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9880D45"/>
    <w:multiLevelType w:val="multilevel"/>
    <w:tmpl w:val="95CC559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ArialMT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MT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MT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MT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MT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MT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MT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MT" w:hint="default"/>
      </w:rPr>
    </w:lvl>
  </w:abstractNum>
  <w:abstractNum w:abstractNumId="30">
    <w:nsid w:val="2A1D5BF4"/>
    <w:multiLevelType w:val="hybridMultilevel"/>
    <w:tmpl w:val="73923B66"/>
    <w:lvl w:ilvl="0" w:tplc="C7A6B6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36ECD2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F56DCC"/>
    <w:multiLevelType w:val="hybridMultilevel"/>
    <w:tmpl w:val="E61AE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BD0661"/>
    <w:multiLevelType w:val="hybridMultilevel"/>
    <w:tmpl w:val="E83AAC9E"/>
    <w:lvl w:ilvl="0" w:tplc="A0E86D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44528AEE">
      <w:start w:val="1"/>
      <w:numFmt w:val="decimal"/>
      <w:lvlText w:val="%7."/>
      <w:lvlJc w:val="left"/>
      <w:pPr>
        <w:ind w:left="360" w:hanging="360"/>
      </w:pPr>
      <w:rPr>
        <w:i w:val="0"/>
        <w:strike w:val="0"/>
        <w:color w:val="auto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74775C"/>
    <w:multiLevelType w:val="hybridMultilevel"/>
    <w:tmpl w:val="C0C4D4C0"/>
    <w:lvl w:ilvl="0" w:tplc="5CA6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825D87"/>
    <w:multiLevelType w:val="multilevel"/>
    <w:tmpl w:val="B1BC2F02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36">
    <w:nsid w:val="3B944C60"/>
    <w:multiLevelType w:val="hybridMultilevel"/>
    <w:tmpl w:val="A0627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773499"/>
    <w:multiLevelType w:val="multilevel"/>
    <w:tmpl w:val="2E62C6E0"/>
    <w:styleLink w:val="WWNum7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3ECA080F"/>
    <w:multiLevelType w:val="hybridMultilevel"/>
    <w:tmpl w:val="32E4C88C"/>
    <w:lvl w:ilvl="0" w:tplc="A6F8F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5150C5A"/>
    <w:multiLevelType w:val="hybridMultilevel"/>
    <w:tmpl w:val="974A6CC6"/>
    <w:lvl w:ilvl="0" w:tplc="4118A9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B84E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9CB757"/>
    <w:multiLevelType w:val="hybridMultilevel"/>
    <w:tmpl w:val="35848D3A"/>
    <w:lvl w:ilvl="0" w:tplc="FFFFFFFF">
      <w:start w:val="1"/>
      <w:numFmt w:val="ideographDigital"/>
      <w:lvlText w:val=""/>
      <w:lvlJc w:val="left"/>
    </w:lvl>
    <w:lvl w:ilvl="1" w:tplc="9282F374">
      <w:start w:val="1"/>
      <w:numFmt w:val="lowerLetter"/>
      <w:lvlText w:val="%2)"/>
      <w:lvlJc w:val="left"/>
      <w:rPr>
        <w:rFonts w:asciiTheme="minorHAnsi" w:eastAsia="Calibri" w:hAnsiTheme="minorHAnsi" w:cstheme="minorHAns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4CAE6F79"/>
    <w:multiLevelType w:val="multilevel"/>
    <w:tmpl w:val="278813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5A095797"/>
    <w:multiLevelType w:val="hybridMultilevel"/>
    <w:tmpl w:val="13F63AC2"/>
    <w:lvl w:ilvl="0" w:tplc="B9FA2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952E85"/>
    <w:multiLevelType w:val="multilevel"/>
    <w:tmpl w:val="F0801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>
    <w:nsid w:val="5CB95E49"/>
    <w:multiLevelType w:val="hybridMultilevel"/>
    <w:tmpl w:val="740EBBB4"/>
    <w:lvl w:ilvl="0" w:tplc="629A321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CD77E07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48">
    <w:nsid w:val="5CF162DF"/>
    <w:multiLevelType w:val="hybridMultilevel"/>
    <w:tmpl w:val="B824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DF1AAD"/>
    <w:multiLevelType w:val="hybridMultilevel"/>
    <w:tmpl w:val="3454F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84A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9DAA03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152CD8"/>
    <w:multiLevelType w:val="hybridMultilevel"/>
    <w:tmpl w:val="1E1A3EAA"/>
    <w:name w:val="WW8Num74224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2E77FAD"/>
    <w:multiLevelType w:val="multilevel"/>
    <w:tmpl w:val="96C82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>
    <w:nsid w:val="6525068C"/>
    <w:multiLevelType w:val="hybridMultilevel"/>
    <w:tmpl w:val="88187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708B9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566B9B"/>
    <w:multiLevelType w:val="hybridMultilevel"/>
    <w:tmpl w:val="D0F6F5DC"/>
    <w:lvl w:ilvl="0" w:tplc="1B18D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68AE3A5B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55">
    <w:nsid w:val="690D64B6"/>
    <w:multiLevelType w:val="hybridMultilevel"/>
    <w:tmpl w:val="DA4A0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912256D"/>
    <w:multiLevelType w:val="hybridMultilevel"/>
    <w:tmpl w:val="C82A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C7536A"/>
    <w:multiLevelType w:val="multilevel"/>
    <w:tmpl w:val="B0F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69F70997"/>
    <w:multiLevelType w:val="hybridMultilevel"/>
    <w:tmpl w:val="1D64F250"/>
    <w:name w:val="WW8Num1352223222"/>
    <w:lvl w:ilvl="0" w:tplc="DBAE296A">
      <w:start w:val="1"/>
      <w:numFmt w:val="decimal"/>
      <w:lvlText w:val="23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>
    <w:nsid w:val="6A0A5325"/>
    <w:multiLevelType w:val="hybridMultilevel"/>
    <w:tmpl w:val="1A34948A"/>
    <w:lvl w:ilvl="0" w:tplc="F29288AC">
      <w:start w:val="1"/>
      <w:numFmt w:val="decimal"/>
      <w:lvlText w:val="%1."/>
      <w:lvlJc w:val="left"/>
      <w:pPr>
        <w:ind w:left="786" w:hanging="360"/>
      </w:pPr>
      <w:rPr>
        <w:rFonts w:asciiTheme="minorHAnsi" w:eastAsia="TimesNew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B921897"/>
    <w:multiLevelType w:val="hybridMultilevel"/>
    <w:tmpl w:val="FEA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BE334FC"/>
    <w:multiLevelType w:val="hybridMultilevel"/>
    <w:tmpl w:val="CAF24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E4532C"/>
    <w:multiLevelType w:val="hybridMultilevel"/>
    <w:tmpl w:val="6FCC4F5E"/>
    <w:lvl w:ilvl="0" w:tplc="5F72FAF0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AF4B6B"/>
    <w:multiLevelType w:val="hybridMultilevel"/>
    <w:tmpl w:val="082E4F44"/>
    <w:lvl w:ilvl="0" w:tplc="F1BC6952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6D6A4E5E"/>
    <w:multiLevelType w:val="multilevel"/>
    <w:tmpl w:val="73DC5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DBB7D10"/>
    <w:multiLevelType w:val="hybridMultilevel"/>
    <w:tmpl w:val="7810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981533"/>
    <w:multiLevelType w:val="hybridMultilevel"/>
    <w:tmpl w:val="E690D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317317"/>
    <w:multiLevelType w:val="multilevel"/>
    <w:tmpl w:val="C07E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>
    <w:nsid w:val="733E58A5"/>
    <w:multiLevelType w:val="hybridMultilevel"/>
    <w:tmpl w:val="61F2D766"/>
    <w:name w:val="WW8Num3522"/>
    <w:lvl w:ilvl="0" w:tplc="5D1422C2">
      <w:start w:val="5"/>
      <w:numFmt w:val="decimal"/>
      <w:lvlText w:val="11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51124"/>
    <w:multiLevelType w:val="hybridMultilevel"/>
    <w:tmpl w:val="9D2636F4"/>
    <w:lvl w:ilvl="0" w:tplc="2DB4A87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20"/>
        <w:szCs w:val="20"/>
      </w:rPr>
    </w:lvl>
    <w:lvl w:ilvl="1" w:tplc="B560B230">
      <w:start w:val="1"/>
      <w:numFmt w:val="decimal"/>
      <w:lvlText w:val="%2."/>
      <w:lvlJc w:val="left"/>
      <w:pPr>
        <w:ind w:left="1505" w:hanging="360"/>
      </w:pPr>
      <w:rPr>
        <w:rFonts w:asciiTheme="minorHAnsi" w:eastAsia="Calibri" w:hAnsiTheme="minorHAnsi" w:cs="ArialM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>
    <w:nsid w:val="78454FD2"/>
    <w:multiLevelType w:val="hybridMultilevel"/>
    <w:tmpl w:val="35BE4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15594F"/>
    <w:multiLevelType w:val="hybridMultilevel"/>
    <w:tmpl w:val="D9A8B8E6"/>
    <w:name w:val="WW8Num1323"/>
    <w:lvl w:ilvl="0" w:tplc="67909C34">
      <w:start w:val="1"/>
      <w:numFmt w:val="decimal"/>
      <w:lvlText w:val="10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321F51"/>
    <w:multiLevelType w:val="multilevel"/>
    <w:tmpl w:val="3C7CECF6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>
    <w:nsid w:val="7AB701CE"/>
    <w:multiLevelType w:val="multilevel"/>
    <w:tmpl w:val="B21A12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>
    <w:nsid w:val="7D852976"/>
    <w:multiLevelType w:val="multilevel"/>
    <w:tmpl w:val="81CAAE20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75">
    <w:nsid w:val="7E624FF3"/>
    <w:multiLevelType w:val="hybridMultilevel"/>
    <w:tmpl w:val="3C7E3A28"/>
    <w:lvl w:ilvl="0" w:tplc="FFFFFFFF">
      <w:numFmt w:val="decimal"/>
      <w:pStyle w:val="Wyliczcyfr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5"/>
  </w:num>
  <w:num w:numId="2">
    <w:abstractNumId w:val="51"/>
  </w:num>
  <w:num w:numId="3">
    <w:abstractNumId w:val="28"/>
  </w:num>
  <w:num w:numId="4">
    <w:abstractNumId w:val="72"/>
  </w:num>
  <w:num w:numId="5">
    <w:abstractNumId w:val="22"/>
  </w:num>
  <w:num w:numId="6">
    <w:abstractNumId w:val="21"/>
  </w:num>
  <w:num w:numId="7">
    <w:abstractNumId w:val="37"/>
  </w:num>
  <w:num w:numId="8">
    <w:abstractNumId w:val="10"/>
  </w:num>
  <w:num w:numId="9">
    <w:abstractNumId w:val="45"/>
    <w:lvlOverride w:ilvl="0">
      <w:startOverride w:val="1"/>
    </w:lvlOverride>
  </w:num>
  <w:num w:numId="10">
    <w:abstractNumId w:val="39"/>
    <w:lvlOverride w:ilvl="0">
      <w:startOverride w:val="1"/>
    </w:lvlOverride>
  </w:num>
  <w:num w:numId="11">
    <w:abstractNumId w:val="2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4"/>
  </w:num>
  <w:num w:numId="15">
    <w:abstractNumId w:val="46"/>
  </w:num>
  <w:num w:numId="16">
    <w:abstractNumId w:val="19"/>
  </w:num>
  <w:num w:numId="17">
    <w:abstractNumId w:val="64"/>
  </w:num>
  <w:num w:numId="18">
    <w:abstractNumId w:val="69"/>
  </w:num>
  <w:num w:numId="19">
    <w:abstractNumId w:val="55"/>
  </w:num>
  <w:num w:numId="20">
    <w:abstractNumId w:val="56"/>
  </w:num>
  <w:num w:numId="21">
    <w:abstractNumId w:val="33"/>
  </w:num>
  <w:num w:numId="22">
    <w:abstractNumId w:val="24"/>
  </w:num>
  <w:num w:numId="23">
    <w:abstractNumId w:val="63"/>
  </w:num>
  <w:num w:numId="24">
    <w:abstractNumId w:val="59"/>
  </w:num>
  <w:num w:numId="25">
    <w:abstractNumId w:val="20"/>
  </w:num>
  <w:num w:numId="26">
    <w:abstractNumId w:val="66"/>
  </w:num>
  <w:num w:numId="27">
    <w:abstractNumId w:val="34"/>
  </w:num>
  <w:num w:numId="28">
    <w:abstractNumId w:val="17"/>
  </w:num>
  <w:num w:numId="29">
    <w:abstractNumId w:val="62"/>
  </w:num>
  <w:num w:numId="30">
    <w:abstractNumId w:val="41"/>
  </w:num>
  <w:num w:numId="31">
    <w:abstractNumId w:val="32"/>
  </w:num>
  <w:num w:numId="32">
    <w:abstractNumId w:val="12"/>
  </w:num>
  <w:num w:numId="33">
    <w:abstractNumId w:val="36"/>
  </w:num>
  <w:num w:numId="34">
    <w:abstractNumId w:val="44"/>
  </w:num>
  <w:num w:numId="35">
    <w:abstractNumId w:val="40"/>
  </w:num>
  <w:num w:numId="36">
    <w:abstractNumId w:val="61"/>
  </w:num>
  <w:num w:numId="37">
    <w:abstractNumId w:val="43"/>
  </w:num>
  <w:num w:numId="38">
    <w:abstractNumId w:val="18"/>
  </w:num>
  <w:num w:numId="39">
    <w:abstractNumId w:val="53"/>
  </w:num>
  <w:num w:numId="40">
    <w:abstractNumId w:val="52"/>
  </w:num>
  <w:num w:numId="41">
    <w:abstractNumId w:val="65"/>
  </w:num>
  <w:num w:numId="42">
    <w:abstractNumId w:val="29"/>
  </w:num>
  <w:num w:numId="43">
    <w:abstractNumId w:val="31"/>
  </w:num>
  <w:num w:numId="44">
    <w:abstractNumId w:val="8"/>
  </w:num>
  <w:num w:numId="45">
    <w:abstractNumId w:val="60"/>
  </w:num>
  <w:num w:numId="46">
    <w:abstractNumId w:val="30"/>
  </w:num>
  <w:num w:numId="47">
    <w:abstractNumId w:val="49"/>
  </w:num>
  <w:num w:numId="48">
    <w:abstractNumId w:val="25"/>
  </w:num>
  <w:num w:numId="49">
    <w:abstractNumId w:val="16"/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57"/>
  </w:num>
  <w:num w:numId="53">
    <w:abstractNumId w:val="67"/>
  </w:num>
  <w:num w:numId="54">
    <w:abstractNumId w:val="38"/>
  </w:num>
  <w:num w:numId="55">
    <w:abstractNumId w:val="70"/>
  </w:num>
  <w:num w:numId="56">
    <w:abstractNumId w:val="73"/>
  </w:num>
  <w:num w:numId="57">
    <w:abstractNumId w:val="74"/>
  </w:num>
  <w:num w:numId="58">
    <w:abstractNumId w:val="35"/>
  </w:num>
  <w:num w:numId="59">
    <w:abstractNumId w:val="47"/>
  </w:num>
  <w:num w:numId="60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D5"/>
    <w:rsid w:val="0000001C"/>
    <w:rsid w:val="00002003"/>
    <w:rsid w:val="0000226F"/>
    <w:rsid w:val="000024B4"/>
    <w:rsid w:val="00002D12"/>
    <w:rsid w:val="00004B05"/>
    <w:rsid w:val="00004E05"/>
    <w:rsid w:val="00005879"/>
    <w:rsid w:val="000069BE"/>
    <w:rsid w:val="000078A9"/>
    <w:rsid w:val="000079FE"/>
    <w:rsid w:val="000106F6"/>
    <w:rsid w:val="0001079A"/>
    <w:rsid w:val="00011347"/>
    <w:rsid w:val="0001164B"/>
    <w:rsid w:val="000125B8"/>
    <w:rsid w:val="00012750"/>
    <w:rsid w:val="000127EF"/>
    <w:rsid w:val="00013AE7"/>
    <w:rsid w:val="000150F6"/>
    <w:rsid w:val="00016A76"/>
    <w:rsid w:val="00016E6D"/>
    <w:rsid w:val="00016F9A"/>
    <w:rsid w:val="00017731"/>
    <w:rsid w:val="00020340"/>
    <w:rsid w:val="00020FC2"/>
    <w:rsid w:val="00023766"/>
    <w:rsid w:val="0002404F"/>
    <w:rsid w:val="00024825"/>
    <w:rsid w:val="00024E83"/>
    <w:rsid w:val="00025B1F"/>
    <w:rsid w:val="00025B8B"/>
    <w:rsid w:val="0002665D"/>
    <w:rsid w:val="0002723A"/>
    <w:rsid w:val="00027F21"/>
    <w:rsid w:val="00027F74"/>
    <w:rsid w:val="00030D66"/>
    <w:rsid w:val="00030FD8"/>
    <w:rsid w:val="0003139A"/>
    <w:rsid w:val="00031C9B"/>
    <w:rsid w:val="0003200A"/>
    <w:rsid w:val="000330AA"/>
    <w:rsid w:val="00033527"/>
    <w:rsid w:val="00033E6C"/>
    <w:rsid w:val="00034EF5"/>
    <w:rsid w:val="00035A68"/>
    <w:rsid w:val="00036E62"/>
    <w:rsid w:val="0003777F"/>
    <w:rsid w:val="000400A1"/>
    <w:rsid w:val="00040197"/>
    <w:rsid w:val="00040CB8"/>
    <w:rsid w:val="00042558"/>
    <w:rsid w:val="000427E6"/>
    <w:rsid w:val="00043219"/>
    <w:rsid w:val="00044E00"/>
    <w:rsid w:val="0004563C"/>
    <w:rsid w:val="00045991"/>
    <w:rsid w:val="000460A7"/>
    <w:rsid w:val="0004651A"/>
    <w:rsid w:val="00046F7F"/>
    <w:rsid w:val="000479BC"/>
    <w:rsid w:val="000520CF"/>
    <w:rsid w:val="00052741"/>
    <w:rsid w:val="0005291A"/>
    <w:rsid w:val="00052934"/>
    <w:rsid w:val="00052B08"/>
    <w:rsid w:val="00053EB2"/>
    <w:rsid w:val="00053FEE"/>
    <w:rsid w:val="00054C83"/>
    <w:rsid w:val="00055337"/>
    <w:rsid w:val="00055433"/>
    <w:rsid w:val="000559D0"/>
    <w:rsid w:val="00056F69"/>
    <w:rsid w:val="000573C3"/>
    <w:rsid w:val="00057B35"/>
    <w:rsid w:val="000609F2"/>
    <w:rsid w:val="00063752"/>
    <w:rsid w:val="000641C6"/>
    <w:rsid w:val="0006445B"/>
    <w:rsid w:val="0006459B"/>
    <w:rsid w:val="000649AF"/>
    <w:rsid w:val="00064FD8"/>
    <w:rsid w:val="0006789D"/>
    <w:rsid w:val="000721F2"/>
    <w:rsid w:val="00073204"/>
    <w:rsid w:val="00073381"/>
    <w:rsid w:val="00073916"/>
    <w:rsid w:val="000744FD"/>
    <w:rsid w:val="00076F18"/>
    <w:rsid w:val="00076F87"/>
    <w:rsid w:val="00077474"/>
    <w:rsid w:val="00080088"/>
    <w:rsid w:val="00080BA1"/>
    <w:rsid w:val="0008120B"/>
    <w:rsid w:val="000820E7"/>
    <w:rsid w:val="00083A22"/>
    <w:rsid w:val="00083C3D"/>
    <w:rsid w:val="0008403A"/>
    <w:rsid w:val="000847BF"/>
    <w:rsid w:val="000857DC"/>
    <w:rsid w:val="00085B28"/>
    <w:rsid w:val="000868F0"/>
    <w:rsid w:val="00086958"/>
    <w:rsid w:val="0008765E"/>
    <w:rsid w:val="00091138"/>
    <w:rsid w:val="0009142B"/>
    <w:rsid w:val="00091BC5"/>
    <w:rsid w:val="00091E9B"/>
    <w:rsid w:val="00092456"/>
    <w:rsid w:val="00093150"/>
    <w:rsid w:val="000933CA"/>
    <w:rsid w:val="00094160"/>
    <w:rsid w:val="00094F01"/>
    <w:rsid w:val="000951DC"/>
    <w:rsid w:val="0009788C"/>
    <w:rsid w:val="000979FB"/>
    <w:rsid w:val="000A0611"/>
    <w:rsid w:val="000A0C2B"/>
    <w:rsid w:val="000A0CA6"/>
    <w:rsid w:val="000A419B"/>
    <w:rsid w:val="000A56FF"/>
    <w:rsid w:val="000A7E8F"/>
    <w:rsid w:val="000B2CFC"/>
    <w:rsid w:val="000B3C23"/>
    <w:rsid w:val="000B4EFA"/>
    <w:rsid w:val="000B543D"/>
    <w:rsid w:val="000B5909"/>
    <w:rsid w:val="000B5CAE"/>
    <w:rsid w:val="000B61C1"/>
    <w:rsid w:val="000B6B37"/>
    <w:rsid w:val="000B7A6D"/>
    <w:rsid w:val="000C0FD5"/>
    <w:rsid w:val="000C3E32"/>
    <w:rsid w:val="000C4BD0"/>
    <w:rsid w:val="000C501E"/>
    <w:rsid w:val="000C5823"/>
    <w:rsid w:val="000C5E71"/>
    <w:rsid w:val="000C6AA0"/>
    <w:rsid w:val="000C773A"/>
    <w:rsid w:val="000C7A8A"/>
    <w:rsid w:val="000D05B6"/>
    <w:rsid w:val="000D08DA"/>
    <w:rsid w:val="000D08FF"/>
    <w:rsid w:val="000D0DF4"/>
    <w:rsid w:val="000D1392"/>
    <w:rsid w:val="000D1E36"/>
    <w:rsid w:val="000D210B"/>
    <w:rsid w:val="000D329A"/>
    <w:rsid w:val="000D653D"/>
    <w:rsid w:val="000D7DF9"/>
    <w:rsid w:val="000E01C7"/>
    <w:rsid w:val="000E1FAC"/>
    <w:rsid w:val="000E38D7"/>
    <w:rsid w:val="000E3A57"/>
    <w:rsid w:val="000E3B1D"/>
    <w:rsid w:val="000E55AB"/>
    <w:rsid w:val="000E699F"/>
    <w:rsid w:val="000E6BA6"/>
    <w:rsid w:val="000E6CDF"/>
    <w:rsid w:val="000E75A6"/>
    <w:rsid w:val="000E7E97"/>
    <w:rsid w:val="000F1B3C"/>
    <w:rsid w:val="000F430F"/>
    <w:rsid w:val="000F52B1"/>
    <w:rsid w:val="000F5B93"/>
    <w:rsid w:val="000F6DB1"/>
    <w:rsid w:val="000F711F"/>
    <w:rsid w:val="000F7327"/>
    <w:rsid w:val="00101548"/>
    <w:rsid w:val="0010290F"/>
    <w:rsid w:val="00103F5C"/>
    <w:rsid w:val="0010482E"/>
    <w:rsid w:val="001049B7"/>
    <w:rsid w:val="00104F3E"/>
    <w:rsid w:val="00105B63"/>
    <w:rsid w:val="00106258"/>
    <w:rsid w:val="001062F6"/>
    <w:rsid w:val="00107BC0"/>
    <w:rsid w:val="00112D31"/>
    <w:rsid w:val="00112E07"/>
    <w:rsid w:val="00113733"/>
    <w:rsid w:val="001137EC"/>
    <w:rsid w:val="00113AB1"/>
    <w:rsid w:val="00114C5E"/>
    <w:rsid w:val="0011527B"/>
    <w:rsid w:val="00116345"/>
    <w:rsid w:val="00116D85"/>
    <w:rsid w:val="00117DA5"/>
    <w:rsid w:val="00121666"/>
    <w:rsid w:val="001219C1"/>
    <w:rsid w:val="0012222C"/>
    <w:rsid w:val="00123A03"/>
    <w:rsid w:val="00123B7F"/>
    <w:rsid w:val="00123D7E"/>
    <w:rsid w:val="00125635"/>
    <w:rsid w:val="00125E84"/>
    <w:rsid w:val="0012674F"/>
    <w:rsid w:val="001267E0"/>
    <w:rsid w:val="001277AD"/>
    <w:rsid w:val="00127C21"/>
    <w:rsid w:val="001305B9"/>
    <w:rsid w:val="001306FC"/>
    <w:rsid w:val="00130AD5"/>
    <w:rsid w:val="00130FBA"/>
    <w:rsid w:val="001321F0"/>
    <w:rsid w:val="00132BAD"/>
    <w:rsid w:val="0013464D"/>
    <w:rsid w:val="001348E2"/>
    <w:rsid w:val="001350DA"/>
    <w:rsid w:val="001354FA"/>
    <w:rsid w:val="001356EF"/>
    <w:rsid w:val="00135A3B"/>
    <w:rsid w:val="00135ACD"/>
    <w:rsid w:val="00136DE1"/>
    <w:rsid w:val="00137419"/>
    <w:rsid w:val="001416FF"/>
    <w:rsid w:val="00141F99"/>
    <w:rsid w:val="001441AD"/>
    <w:rsid w:val="00151CFB"/>
    <w:rsid w:val="00153798"/>
    <w:rsid w:val="001538AA"/>
    <w:rsid w:val="00153D13"/>
    <w:rsid w:val="00153E66"/>
    <w:rsid w:val="00154484"/>
    <w:rsid w:val="001544EA"/>
    <w:rsid w:val="00155487"/>
    <w:rsid w:val="00155C6B"/>
    <w:rsid w:val="00155D9C"/>
    <w:rsid w:val="001573E2"/>
    <w:rsid w:val="00157D7B"/>
    <w:rsid w:val="00160C0B"/>
    <w:rsid w:val="001617B0"/>
    <w:rsid w:val="00161887"/>
    <w:rsid w:val="00163832"/>
    <w:rsid w:val="0016397E"/>
    <w:rsid w:val="00164E44"/>
    <w:rsid w:val="001653B2"/>
    <w:rsid w:val="001658FC"/>
    <w:rsid w:val="00165A78"/>
    <w:rsid w:val="001661E8"/>
    <w:rsid w:val="0016627D"/>
    <w:rsid w:val="001669AA"/>
    <w:rsid w:val="00166B5B"/>
    <w:rsid w:val="00167498"/>
    <w:rsid w:val="001704E4"/>
    <w:rsid w:val="001707BA"/>
    <w:rsid w:val="001709A9"/>
    <w:rsid w:val="00171B01"/>
    <w:rsid w:val="00171BD0"/>
    <w:rsid w:val="00172D02"/>
    <w:rsid w:val="001730AE"/>
    <w:rsid w:val="001733AF"/>
    <w:rsid w:val="001734A8"/>
    <w:rsid w:val="001751E4"/>
    <w:rsid w:val="0017714E"/>
    <w:rsid w:val="00177592"/>
    <w:rsid w:val="001807BC"/>
    <w:rsid w:val="00180EFA"/>
    <w:rsid w:val="00181178"/>
    <w:rsid w:val="0018142F"/>
    <w:rsid w:val="0018145C"/>
    <w:rsid w:val="00182A78"/>
    <w:rsid w:val="00182B20"/>
    <w:rsid w:val="00182F59"/>
    <w:rsid w:val="0018370E"/>
    <w:rsid w:val="00184ED9"/>
    <w:rsid w:val="00186B45"/>
    <w:rsid w:val="001911C3"/>
    <w:rsid w:val="001912A0"/>
    <w:rsid w:val="00191529"/>
    <w:rsid w:val="001925A5"/>
    <w:rsid w:val="00192DA8"/>
    <w:rsid w:val="00194B61"/>
    <w:rsid w:val="001956F8"/>
    <w:rsid w:val="00195D32"/>
    <w:rsid w:val="00196051"/>
    <w:rsid w:val="0019755B"/>
    <w:rsid w:val="001A0600"/>
    <w:rsid w:val="001A0E3D"/>
    <w:rsid w:val="001A11AF"/>
    <w:rsid w:val="001A2950"/>
    <w:rsid w:val="001A2B00"/>
    <w:rsid w:val="001A32B5"/>
    <w:rsid w:val="001A39E7"/>
    <w:rsid w:val="001A492E"/>
    <w:rsid w:val="001A60AE"/>
    <w:rsid w:val="001A626E"/>
    <w:rsid w:val="001A6525"/>
    <w:rsid w:val="001A7C26"/>
    <w:rsid w:val="001A7D9A"/>
    <w:rsid w:val="001B230A"/>
    <w:rsid w:val="001B42FE"/>
    <w:rsid w:val="001B5050"/>
    <w:rsid w:val="001B51A5"/>
    <w:rsid w:val="001C00E7"/>
    <w:rsid w:val="001C2ACE"/>
    <w:rsid w:val="001C3267"/>
    <w:rsid w:val="001C41B4"/>
    <w:rsid w:val="001C4BDB"/>
    <w:rsid w:val="001C6888"/>
    <w:rsid w:val="001C7D10"/>
    <w:rsid w:val="001D0EC7"/>
    <w:rsid w:val="001D1F46"/>
    <w:rsid w:val="001D281D"/>
    <w:rsid w:val="001D3594"/>
    <w:rsid w:val="001D386D"/>
    <w:rsid w:val="001D4413"/>
    <w:rsid w:val="001D4455"/>
    <w:rsid w:val="001D6CA9"/>
    <w:rsid w:val="001D6E39"/>
    <w:rsid w:val="001E1225"/>
    <w:rsid w:val="001E1874"/>
    <w:rsid w:val="001E1C4E"/>
    <w:rsid w:val="001E266F"/>
    <w:rsid w:val="001E3AD1"/>
    <w:rsid w:val="001E4ECF"/>
    <w:rsid w:val="001E5302"/>
    <w:rsid w:val="001E6C62"/>
    <w:rsid w:val="001E7617"/>
    <w:rsid w:val="001E7E45"/>
    <w:rsid w:val="001F0AB5"/>
    <w:rsid w:val="001F0EB5"/>
    <w:rsid w:val="001F1868"/>
    <w:rsid w:val="001F25F1"/>
    <w:rsid w:val="001F46C7"/>
    <w:rsid w:val="001F4CAE"/>
    <w:rsid w:val="001F513A"/>
    <w:rsid w:val="001F5A75"/>
    <w:rsid w:val="001F7194"/>
    <w:rsid w:val="001F7406"/>
    <w:rsid w:val="001F7EB5"/>
    <w:rsid w:val="00200CA2"/>
    <w:rsid w:val="002011F4"/>
    <w:rsid w:val="00201C5C"/>
    <w:rsid w:val="002059D1"/>
    <w:rsid w:val="00210800"/>
    <w:rsid w:val="0021125F"/>
    <w:rsid w:val="002129D5"/>
    <w:rsid w:val="00214AF6"/>
    <w:rsid w:val="00214B54"/>
    <w:rsid w:val="00216BC8"/>
    <w:rsid w:val="0022235B"/>
    <w:rsid w:val="002225A4"/>
    <w:rsid w:val="002226E3"/>
    <w:rsid w:val="00224ED0"/>
    <w:rsid w:val="00225AFF"/>
    <w:rsid w:val="002262BC"/>
    <w:rsid w:val="00226DFA"/>
    <w:rsid w:val="002272AC"/>
    <w:rsid w:val="002273D4"/>
    <w:rsid w:val="0022766B"/>
    <w:rsid w:val="002276B6"/>
    <w:rsid w:val="0023028D"/>
    <w:rsid w:val="002315DF"/>
    <w:rsid w:val="00231706"/>
    <w:rsid w:val="0023442F"/>
    <w:rsid w:val="00235A7D"/>
    <w:rsid w:val="00235F22"/>
    <w:rsid w:val="0023730A"/>
    <w:rsid w:val="00237F54"/>
    <w:rsid w:val="002406A9"/>
    <w:rsid w:val="002407C6"/>
    <w:rsid w:val="00242264"/>
    <w:rsid w:val="0024272A"/>
    <w:rsid w:val="00242942"/>
    <w:rsid w:val="002471BA"/>
    <w:rsid w:val="0024728C"/>
    <w:rsid w:val="00247E66"/>
    <w:rsid w:val="002511D8"/>
    <w:rsid w:val="00251D58"/>
    <w:rsid w:val="002527CD"/>
    <w:rsid w:val="00254808"/>
    <w:rsid w:val="0025548B"/>
    <w:rsid w:val="002558C9"/>
    <w:rsid w:val="00257A49"/>
    <w:rsid w:val="00261226"/>
    <w:rsid w:val="00261BC2"/>
    <w:rsid w:val="00263905"/>
    <w:rsid w:val="002647D2"/>
    <w:rsid w:val="00264C20"/>
    <w:rsid w:val="0026627B"/>
    <w:rsid w:val="0026656C"/>
    <w:rsid w:val="002665CA"/>
    <w:rsid w:val="00266F06"/>
    <w:rsid w:val="0026750A"/>
    <w:rsid w:val="0027077E"/>
    <w:rsid w:val="00271D81"/>
    <w:rsid w:val="00272052"/>
    <w:rsid w:val="0027273D"/>
    <w:rsid w:val="0027339B"/>
    <w:rsid w:val="002740D1"/>
    <w:rsid w:val="002745F3"/>
    <w:rsid w:val="00274CA6"/>
    <w:rsid w:val="00275605"/>
    <w:rsid w:val="002757CE"/>
    <w:rsid w:val="00277AB6"/>
    <w:rsid w:val="00280071"/>
    <w:rsid w:val="002800EA"/>
    <w:rsid w:val="002802ED"/>
    <w:rsid w:val="00280CD7"/>
    <w:rsid w:val="00280F4D"/>
    <w:rsid w:val="00281783"/>
    <w:rsid w:val="00281865"/>
    <w:rsid w:val="00283509"/>
    <w:rsid w:val="002836CA"/>
    <w:rsid w:val="002849FA"/>
    <w:rsid w:val="002856CD"/>
    <w:rsid w:val="00285A84"/>
    <w:rsid w:val="00285CBC"/>
    <w:rsid w:val="00286102"/>
    <w:rsid w:val="00287D20"/>
    <w:rsid w:val="002926F6"/>
    <w:rsid w:val="002937A9"/>
    <w:rsid w:val="00294A12"/>
    <w:rsid w:val="002965A5"/>
    <w:rsid w:val="002965D2"/>
    <w:rsid w:val="002969CA"/>
    <w:rsid w:val="002A03C6"/>
    <w:rsid w:val="002A060C"/>
    <w:rsid w:val="002A165B"/>
    <w:rsid w:val="002A25B7"/>
    <w:rsid w:val="002A2765"/>
    <w:rsid w:val="002A2DB7"/>
    <w:rsid w:val="002A3CBE"/>
    <w:rsid w:val="002A3CC5"/>
    <w:rsid w:val="002A4855"/>
    <w:rsid w:val="002A593E"/>
    <w:rsid w:val="002A5A94"/>
    <w:rsid w:val="002A761A"/>
    <w:rsid w:val="002A7E19"/>
    <w:rsid w:val="002B0BCB"/>
    <w:rsid w:val="002B1664"/>
    <w:rsid w:val="002B2934"/>
    <w:rsid w:val="002B2CDA"/>
    <w:rsid w:val="002B364F"/>
    <w:rsid w:val="002B3783"/>
    <w:rsid w:val="002B3AF4"/>
    <w:rsid w:val="002B3C83"/>
    <w:rsid w:val="002B477D"/>
    <w:rsid w:val="002B6278"/>
    <w:rsid w:val="002B635E"/>
    <w:rsid w:val="002B6F18"/>
    <w:rsid w:val="002C0F97"/>
    <w:rsid w:val="002C14C9"/>
    <w:rsid w:val="002C29E3"/>
    <w:rsid w:val="002C50F9"/>
    <w:rsid w:val="002C6B15"/>
    <w:rsid w:val="002C7486"/>
    <w:rsid w:val="002D0B83"/>
    <w:rsid w:val="002D1AA1"/>
    <w:rsid w:val="002D2CBA"/>
    <w:rsid w:val="002D2D89"/>
    <w:rsid w:val="002D360A"/>
    <w:rsid w:val="002D5AA3"/>
    <w:rsid w:val="002D5C1B"/>
    <w:rsid w:val="002D5DFA"/>
    <w:rsid w:val="002D6775"/>
    <w:rsid w:val="002D7151"/>
    <w:rsid w:val="002D7347"/>
    <w:rsid w:val="002D7EDE"/>
    <w:rsid w:val="002E1AA2"/>
    <w:rsid w:val="002E1C14"/>
    <w:rsid w:val="002E2802"/>
    <w:rsid w:val="002E29A4"/>
    <w:rsid w:val="002E333A"/>
    <w:rsid w:val="002E35FA"/>
    <w:rsid w:val="002E3A76"/>
    <w:rsid w:val="002E3C02"/>
    <w:rsid w:val="002E3CCD"/>
    <w:rsid w:val="002E422C"/>
    <w:rsid w:val="002E4A65"/>
    <w:rsid w:val="002E4AD9"/>
    <w:rsid w:val="002E5C5E"/>
    <w:rsid w:val="002F14F2"/>
    <w:rsid w:val="002F1FEE"/>
    <w:rsid w:val="002F38C7"/>
    <w:rsid w:val="002F40ED"/>
    <w:rsid w:val="002F6033"/>
    <w:rsid w:val="002F6D3F"/>
    <w:rsid w:val="002F7204"/>
    <w:rsid w:val="002F78CE"/>
    <w:rsid w:val="003004BF"/>
    <w:rsid w:val="00300701"/>
    <w:rsid w:val="00300AAB"/>
    <w:rsid w:val="00302DB7"/>
    <w:rsid w:val="00303BD6"/>
    <w:rsid w:val="00303D3C"/>
    <w:rsid w:val="003044F1"/>
    <w:rsid w:val="00304AFF"/>
    <w:rsid w:val="00304C1E"/>
    <w:rsid w:val="003058BF"/>
    <w:rsid w:val="003058E4"/>
    <w:rsid w:val="00306A50"/>
    <w:rsid w:val="00306D3B"/>
    <w:rsid w:val="00306FBB"/>
    <w:rsid w:val="0030702E"/>
    <w:rsid w:val="0030735E"/>
    <w:rsid w:val="00307E8C"/>
    <w:rsid w:val="00307F06"/>
    <w:rsid w:val="00307F6B"/>
    <w:rsid w:val="0031077A"/>
    <w:rsid w:val="003110C6"/>
    <w:rsid w:val="0031246B"/>
    <w:rsid w:val="0031280A"/>
    <w:rsid w:val="00314E34"/>
    <w:rsid w:val="003173D5"/>
    <w:rsid w:val="0032161B"/>
    <w:rsid w:val="00322021"/>
    <w:rsid w:val="0032219C"/>
    <w:rsid w:val="00322EC4"/>
    <w:rsid w:val="0032318E"/>
    <w:rsid w:val="003231EF"/>
    <w:rsid w:val="00323C71"/>
    <w:rsid w:val="00325461"/>
    <w:rsid w:val="00325E0F"/>
    <w:rsid w:val="00325EAA"/>
    <w:rsid w:val="00330879"/>
    <w:rsid w:val="00332CFF"/>
    <w:rsid w:val="003335F8"/>
    <w:rsid w:val="00333CF4"/>
    <w:rsid w:val="00334CB2"/>
    <w:rsid w:val="00334CD3"/>
    <w:rsid w:val="00334F06"/>
    <w:rsid w:val="00335B9E"/>
    <w:rsid w:val="003365D1"/>
    <w:rsid w:val="00336A07"/>
    <w:rsid w:val="00336A82"/>
    <w:rsid w:val="0033739F"/>
    <w:rsid w:val="00340E2C"/>
    <w:rsid w:val="00341352"/>
    <w:rsid w:val="00341FBE"/>
    <w:rsid w:val="00343931"/>
    <w:rsid w:val="00344ED6"/>
    <w:rsid w:val="003456AC"/>
    <w:rsid w:val="0035012D"/>
    <w:rsid w:val="003501E7"/>
    <w:rsid w:val="00351152"/>
    <w:rsid w:val="00352ED6"/>
    <w:rsid w:val="00353182"/>
    <w:rsid w:val="00353A45"/>
    <w:rsid w:val="003542C8"/>
    <w:rsid w:val="003550C7"/>
    <w:rsid w:val="00355EAC"/>
    <w:rsid w:val="003564D2"/>
    <w:rsid w:val="00356EA8"/>
    <w:rsid w:val="0035716E"/>
    <w:rsid w:val="00357F4D"/>
    <w:rsid w:val="00360734"/>
    <w:rsid w:val="00360F03"/>
    <w:rsid w:val="00362465"/>
    <w:rsid w:val="00362C45"/>
    <w:rsid w:val="003634CA"/>
    <w:rsid w:val="0036371E"/>
    <w:rsid w:val="00363AB4"/>
    <w:rsid w:val="00364409"/>
    <w:rsid w:val="00366633"/>
    <w:rsid w:val="0036676E"/>
    <w:rsid w:val="00366EF5"/>
    <w:rsid w:val="00370B54"/>
    <w:rsid w:val="00371E5A"/>
    <w:rsid w:val="00372FAD"/>
    <w:rsid w:val="00372FFE"/>
    <w:rsid w:val="00373C5F"/>
    <w:rsid w:val="00375871"/>
    <w:rsid w:val="00376B57"/>
    <w:rsid w:val="00377A01"/>
    <w:rsid w:val="00380AA8"/>
    <w:rsid w:val="00380ADF"/>
    <w:rsid w:val="003813C8"/>
    <w:rsid w:val="00382084"/>
    <w:rsid w:val="00383299"/>
    <w:rsid w:val="00383EF5"/>
    <w:rsid w:val="00384656"/>
    <w:rsid w:val="00385D17"/>
    <w:rsid w:val="00385FC7"/>
    <w:rsid w:val="00386861"/>
    <w:rsid w:val="00386E05"/>
    <w:rsid w:val="003872A0"/>
    <w:rsid w:val="0038744A"/>
    <w:rsid w:val="00390725"/>
    <w:rsid w:val="003908F0"/>
    <w:rsid w:val="003909B0"/>
    <w:rsid w:val="003912FA"/>
    <w:rsid w:val="003918EB"/>
    <w:rsid w:val="003920CC"/>
    <w:rsid w:val="00392DA7"/>
    <w:rsid w:val="00393C07"/>
    <w:rsid w:val="0039451E"/>
    <w:rsid w:val="003952EB"/>
    <w:rsid w:val="00397FB6"/>
    <w:rsid w:val="003A0F9B"/>
    <w:rsid w:val="003A36B9"/>
    <w:rsid w:val="003A3D2F"/>
    <w:rsid w:val="003A603D"/>
    <w:rsid w:val="003A7A16"/>
    <w:rsid w:val="003B1AAA"/>
    <w:rsid w:val="003B27D4"/>
    <w:rsid w:val="003B3264"/>
    <w:rsid w:val="003B3CB1"/>
    <w:rsid w:val="003B6040"/>
    <w:rsid w:val="003B62A7"/>
    <w:rsid w:val="003B648F"/>
    <w:rsid w:val="003B6B58"/>
    <w:rsid w:val="003B70F1"/>
    <w:rsid w:val="003B73C2"/>
    <w:rsid w:val="003C01CF"/>
    <w:rsid w:val="003C0870"/>
    <w:rsid w:val="003C2493"/>
    <w:rsid w:val="003C2DF6"/>
    <w:rsid w:val="003C2EF0"/>
    <w:rsid w:val="003C3D92"/>
    <w:rsid w:val="003C578B"/>
    <w:rsid w:val="003C66A1"/>
    <w:rsid w:val="003C71FC"/>
    <w:rsid w:val="003D0795"/>
    <w:rsid w:val="003D0A5B"/>
    <w:rsid w:val="003D0F58"/>
    <w:rsid w:val="003D3642"/>
    <w:rsid w:val="003D38DD"/>
    <w:rsid w:val="003D4891"/>
    <w:rsid w:val="003D4C6D"/>
    <w:rsid w:val="003D5284"/>
    <w:rsid w:val="003D5551"/>
    <w:rsid w:val="003D5E12"/>
    <w:rsid w:val="003D5EB5"/>
    <w:rsid w:val="003D6620"/>
    <w:rsid w:val="003D6942"/>
    <w:rsid w:val="003D6E8F"/>
    <w:rsid w:val="003E0548"/>
    <w:rsid w:val="003E1B6B"/>
    <w:rsid w:val="003E1EE6"/>
    <w:rsid w:val="003E2BF5"/>
    <w:rsid w:val="003E30D2"/>
    <w:rsid w:val="003E38B1"/>
    <w:rsid w:val="003E47D7"/>
    <w:rsid w:val="003E4BB2"/>
    <w:rsid w:val="003E622F"/>
    <w:rsid w:val="003E65D8"/>
    <w:rsid w:val="003E6869"/>
    <w:rsid w:val="003E7611"/>
    <w:rsid w:val="003E7FC9"/>
    <w:rsid w:val="003F0BA2"/>
    <w:rsid w:val="003F129B"/>
    <w:rsid w:val="003F2CFA"/>
    <w:rsid w:val="003F31FB"/>
    <w:rsid w:val="003F4F9B"/>
    <w:rsid w:val="00400D57"/>
    <w:rsid w:val="00400D6F"/>
    <w:rsid w:val="00402097"/>
    <w:rsid w:val="0040222A"/>
    <w:rsid w:val="00402DD8"/>
    <w:rsid w:val="0040501F"/>
    <w:rsid w:val="0040534B"/>
    <w:rsid w:val="00405B8A"/>
    <w:rsid w:val="00406C65"/>
    <w:rsid w:val="004076FD"/>
    <w:rsid w:val="00411376"/>
    <w:rsid w:val="004116C2"/>
    <w:rsid w:val="00413031"/>
    <w:rsid w:val="00413356"/>
    <w:rsid w:val="00414660"/>
    <w:rsid w:val="00415DDD"/>
    <w:rsid w:val="00417E40"/>
    <w:rsid w:val="004205CD"/>
    <w:rsid w:val="00420B20"/>
    <w:rsid w:val="00421080"/>
    <w:rsid w:val="00424F0D"/>
    <w:rsid w:val="004250F6"/>
    <w:rsid w:val="00425D74"/>
    <w:rsid w:val="004271D2"/>
    <w:rsid w:val="00427A87"/>
    <w:rsid w:val="00432ED2"/>
    <w:rsid w:val="0043353A"/>
    <w:rsid w:val="00433728"/>
    <w:rsid w:val="00434822"/>
    <w:rsid w:val="00436B9E"/>
    <w:rsid w:val="004376B2"/>
    <w:rsid w:val="00437983"/>
    <w:rsid w:val="00437A17"/>
    <w:rsid w:val="00437B90"/>
    <w:rsid w:val="0044036A"/>
    <w:rsid w:val="00441491"/>
    <w:rsid w:val="00442C68"/>
    <w:rsid w:val="00443A37"/>
    <w:rsid w:val="0044499C"/>
    <w:rsid w:val="004452E6"/>
    <w:rsid w:val="00446C37"/>
    <w:rsid w:val="00446D69"/>
    <w:rsid w:val="00447E41"/>
    <w:rsid w:val="00452F0B"/>
    <w:rsid w:val="0045300D"/>
    <w:rsid w:val="00454C3C"/>
    <w:rsid w:val="00455417"/>
    <w:rsid w:val="00456635"/>
    <w:rsid w:val="004603C6"/>
    <w:rsid w:val="00461355"/>
    <w:rsid w:val="0046162D"/>
    <w:rsid w:val="00461766"/>
    <w:rsid w:val="00462BE1"/>
    <w:rsid w:val="00462DCA"/>
    <w:rsid w:val="00464F39"/>
    <w:rsid w:val="004657F7"/>
    <w:rsid w:val="0046621D"/>
    <w:rsid w:val="00466367"/>
    <w:rsid w:val="00466946"/>
    <w:rsid w:val="0046702B"/>
    <w:rsid w:val="00467E00"/>
    <w:rsid w:val="00471A1A"/>
    <w:rsid w:val="00471E93"/>
    <w:rsid w:val="00472A5C"/>
    <w:rsid w:val="0047410B"/>
    <w:rsid w:val="004743D8"/>
    <w:rsid w:val="00477691"/>
    <w:rsid w:val="00477763"/>
    <w:rsid w:val="0048141C"/>
    <w:rsid w:val="004816B6"/>
    <w:rsid w:val="004822AE"/>
    <w:rsid w:val="00483A2F"/>
    <w:rsid w:val="00483FF6"/>
    <w:rsid w:val="00484F30"/>
    <w:rsid w:val="00485CB2"/>
    <w:rsid w:val="00490A98"/>
    <w:rsid w:val="00490C86"/>
    <w:rsid w:val="004912C2"/>
    <w:rsid w:val="00491742"/>
    <w:rsid w:val="00491775"/>
    <w:rsid w:val="004937E4"/>
    <w:rsid w:val="0049471B"/>
    <w:rsid w:val="004952D1"/>
    <w:rsid w:val="0049655E"/>
    <w:rsid w:val="00496932"/>
    <w:rsid w:val="00496FF5"/>
    <w:rsid w:val="004A03E1"/>
    <w:rsid w:val="004A1D21"/>
    <w:rsid w:val="004A2281"/>
    <w:rsid w:val="004A2B18"/>
    <w:rsid w:val="004A4666"/>
    <w:rsid w:val="004A4A66"/>
    <w:rsid w:val="004A4E7A"/>
    <w:rsid w:val="004A4FA1"/>
    <w:rsid w:val="004A546A"/>
    <w:rsid w:val="004A62CB"/>
    <w:rsid w:val="004B008B"/>
    <w:rsid w:val="004B176D"/>
    <w:rsid w:val="004B34E9"/>
    <w:rsid w:val="004B3855"/>
    <w:rsid w:val="004B46E6"/>
    <w:rsid w:val="004B4BA0"/>
    <w:rsid w:val="004B577A"/>
    <w:rsid w:val="004B6963"/>
    <w:rsid w:val="004B69B5"/>
    <w:rsid w:val="004B788F"/>
    <w:rsid w:val="004C0383"/>
    <w:rsid w:val="004C576D"/>
    <w:rsid w:val="004D0369"/>
    <w:rsid w:val="004D073A"/>
    <w:rsid w:val="004D0884"/>
    <w:rsid w:val="004D14A8"/>
    <w:rsid w:val="004D19CF"/>
    <w:rsid w:val="004D21FF"/>
    <w:rsid w:val="004D2371"/>
    <w:rsid w:val="004D2DF7"/>
    <w:rsid w:val="004D377F"/>
    <w:rsid w:val="004D4598"/>
    <w:rsid w:val="004D498F"/>
    <w:rsid w:val="004D587B"/>
    <w:rsid w:val="004D5E84"/>
    <w:rsid w:val="004E002A"/>
    <w:rsid w:val="004E0D8B"/>
    <w:rsid w:val="004E17EC"/>
    <w:rsid w:val="004E270E"/>
    <w:rsid w:val="004E3455"/>
    <w:rsid w:val="004E5714"/>
    <w:rsid w:val="004E57CD"/>
    <w:rsid w:val="004E6249"/>
    <w:rsid w:val="004F030D"/>
    <w:rsid w:val="004F0503"/>
    <w:rsid w:val="004F381F"/>
    <w:rsid w:val="004F3B4F"/>
    <w:rsid w:val="004F4960"/>
    <w:rsid w:val="004F55EB"/>
    <w:rsid w:val="004F5D16"/>
    <w:rsid w:val="004F72D7"/>
    <w:rsid w:val="004F7657"/>
    <w:rsid w:val="004F7C05"/>
    <w:rsid w:val="00500559"/>
    <w:rsid w:val="005021FC"/>
    <w:rsid w:val="00506BD0"/>
    <w:rsid w:val="00507DE9"/>
    <w:rsid w:val="00510D4D"/>
    <w:rsid w:val="00511B58"/>
    <w:rsid w:val="00512460"/>
    <w:rsid w:val="00513B76"/>
    <w:rsid w:val="00514D85"/>
    <w:rsid w:val="0051508D"/>
    <w:rsid w:val="005156E6"/>
    <w:rsid w:val="00516037"/>
    <w:rsid w:val="005161BC"/>
    <w:rsid w:val="00516328"/>
    <w:rsid w:val="00516612"/>
    <w:rsid w:val="0051705E"/>
    <w:rsid w:val="005203CE"/>
    <w:rsid w:val="00520DAE"/>
    <w:rsid w:val="00520EF4"/>
    <w:rsid w:val="00520F03"/>
    <w:rsid w:val="0052106E"/>
    <w:rsid w:val="005225E2"/>
    <w:rsid w:val="00523296"/>
    <w:rsid w:val="00523504"/>
    <w:rsid w:val="00523700"/>
    <w:rsid w:val="005257A7"/>
    <w:rsid w:val="0052641D"/>
    <w:rsid w:val="00526A16"/>
    <w:rsid w:val="00532D01"/>
    <w:rsid w:val="0053344F"/>
    <w:rsid w:val="0053480C"/>
    <w:rsid w:val="00535180"/>
    <w:rsid w:val="00535DD1"/>
    <w:rsid w:val="00536A4F"/>
    <w:rsid w:val="00536B8D"/>
    <w:rsid w:val="00537530"/>
    <w:rsid w:val="005378D8"/>
    <w:rsid w:val="0054089D"/>
    <w:rsid w:val="00541178"/>
    <w:rsid w:val="0054123B"/>
    <w:rsid w:val="00542B24"/>
    <w:rsid w:val="005438FC"/>
    <w:rsid w:val="00543A3B"/>
    <w:rsid w:val="005443D6"/>
    <w:rsid w:val="00545382"/>
    <w:rsid w:val="00545877"/>
    <w:rsid w:val="00545B12"/>
    <w:rsid w:val="00545D20"/>
    <w:rsid w:val="00545E12"/>
    <w:rsid w:val="005467E3"/>
    <w:rsid w:val="00547158"/>
    <w:rsid w:val="00550583"/>
    <w:rsid w:val="0055290A"/>
    <w:rsid w:val="00554FB6"/>
    <w:rsid w:val="00556197"/>
    <w:rsid w:val="00557343"/>
    <w:rsid w:val="005623C8"/>
    <w:rsid w:val="00563030"/>
    <w:rsid w:val="0056394E"/>
    <w:rsid w:val="00563FF2"/>
    <w:rsid w:val="005649DE"/>
    <w:rsid w:val="0056512D"/>
    <w:rsid w:val="00567C10"/>
    <w:rsid w:val="00570687"/>
    <w:rsid w:val="005706A3"/>
    <w:rsid w:val="00570DB7"/>
    <w:rsid w:val="0057290F"/>
    <w:rsid w:val="00573092"/>
    <w:rsid w:val="00573A7A"/>
    <w:rsid w:val="005752E1"/>
    <w:rsid w:val="005760F5"/>
    <w:rsid w:val="005765AC"/>
    <w:rsid w:val="00577A85"/>
    <w:rsid w:val="00577C45"/>
    <w:rsid w:val="00581431"/>
    <w:rsid w:val="00582976"/>
    <w:rsid w:val="00582AE0"/>
    <w:rsid w:val="00583F99"/>
    <w:rsid w:val="0058426D"/>
    <w:rsid w:val="005842C3"/>
    <w:rsid w:val="005842E1"/>
    <w:rsid w:val="005851B8"/>
    <w:rsid w:val="00586B0A"/>
    <w:rsid w:val="0059004D"/>
    <w:rsid w:val="00591E3D"/>
    <w:rsid w:val="00592241"/>
    <w:rsid w:val="00595519"/>
    <w:rsid w:val="0059638F"/>
    <w:rsid w:val="00597566"/>
    <w:rsid w:val="005A093C"/>
    <w:rsid w:val="005A0BE3"/>
    <w:rsid w:val="005A24AA"/>
    <w:rsid w:val="005A39A2"/>
    <w:rsid w:val="005A6242"/>
    <w:rsid w:val="005A6297"/>
    <w:rsid w:val="005A649C"/>
    <w:rsid w:val="005A684E"/>
    <w:rsid w:val="005A6920"/>
    <w:rsid w:val="005B1F92"/>
    <w:rsid w:val="005B2A5F"/>
    <w:rsid w:val="005B45E2"/>
    <w:rsid w:val="005B62BA"/>
    <w:rsid w:val="005B65FA"/>
    <w:rsid w:val="005B679D"/>
    <w:rsid w:val="005C1E32"/>
    <w:rsid w:val="005C22C2"/>
    <w:rsid w:val="005C2C2F"/>
    <w:rsid w:val="005C4A7C"/>
    <w:rsid w:val="005C4AA8"/>
    <w:rsid w:val="005C4D46"/>
    <w:rsid w:val="005C53F6"/>
    <w:rsid w:val="005C649A"/>
    <w:rsid w:val="005C65C9"/>
    <w:rsid w:val="005C68AC"/>
    <w:rsid w:val="005C68BD"/>
    <w:rsid w:val="005C7AAE"/>
    <w:rsid w:val="005C7D6E"/>
    <w:rsid w:val="005C7E3A"/>
    <w:rsid w:val="005D0C94"/>
    <w:rsid w:val="005D1540"/>
    <w:rsid w:val="005D2164"/>
    <w:rsid w:val="005D44F5"/>
    <w:rsid w:val="005D4518"/>
    <w:rsid w:val="005D5AD9"/>
    <w:rsid w:val="005D5CE4"/>
    <w:rsid w:val="005D685C"/>
    <w:rsid w:val="005D76FF"/>
    <w:rsid w:val="005D794F"/>
    <w:rsid w:val="005E03E3"/>
    <w:rsid w:val="005E1F9D"/>
    <w:rsid w:val="005E2AA5"/>
    <w:rsid w:val="005E2B95"/>
    <w:rsid w:val="005E3EEC"/>
    <w:rsid w:val="005E475F"/>
    <w:rsid w:val="005E4F6C"/>
    <w:rsid w:val="005E62F8"/>
    <w:rsid w:val="005E7A93"/>
    <w:rsid w:val="005F128F"/>
    <w:rsid w:val="005F2FDE"/>
    <w:rsid w:val="005F448F"/>
    <w:rsid w:val="005F4987"/>
    <w:rsid w:val="005F7722"/>
    <w:rsid w:val="005F77FC"/>
    <w:rsid w:val="005F7CD1"/>
    <w:rsid w:val="006003FF"/>
    <w:rsid w:val="00600905"/>
    <w:rsid w:val="00600DD3"/>
    <w:rsid w:val="006017F0"/>
    <w:rsid w:val="00601F3C"/>
    <w:rsid w:val="00602CA1"/>
    <w:rsid w:val="00603129"/>
    <w:rsid w:val="006032DC"/>
    <w:rsid w:val="00603736"/>
    <w:rsid w:val="006042D0"/>
    <w:rsid w:val="006065CB"/>
    <w:rsid w:val="00606883"/>
    <w:rsid w:val="00606EBB"/>
    <w:rsid w:val="006115F4"/>
    <w:rsid w:val="00611A68"/>
    <w:rsid w:val="00613536"/>
    <w:rsid w:val="006138FF"/>
    <w:rsid w:val="006142C9"/>
    <w:rsid w:val="0061460D"/>
    <w:rsid w:val="0061500C"/>
    <w:rsid w:val="006163D9"/>
    <w:rsid w:val="00616BF2"/>
    <w:rsid w:val="006173BB"/>
    <w:rsid w:val="00617BB7"/>
    <w:rsid w:val="00617DDF"/>
    <w:rsid w:val="00620099"/>
    <w:rsid w:val="00621C74"/>
    <w:rsid w:val="00621F97"/>
    <w:rsid w:val="00622B5C"/>
    <w:rsid w:val="00622B87"/>
    <w:rsid w:val="00626599"/>
    <w:rsid w:val="00626894"/>
    <w:rsid w:val="00633CBD"/>
    <w:rsid w:val="006359D1"/>
    <w:rsid w:val="006365CB"/>
    <w:rsid w:val="0063794D"/>
    <w:rsid w:val="00637C4E"/>
    <w:rsid w:val="0064081E"/>
    <w:rsid w:val="0064402E"/>
    <w:rsid w:val="00644653"/>
    <w:rsid w:val="00644F7E"/>
    <w:rsid w:val="006450C6"/>
    <w:rsid w:val="00646148"/>
    <w:rsid w:val="00646666"/>
    <w:rsid w:val="00646B29"/>
    <w:rsid w:val="00646E01"/>
    <w:rsid w:val="0064747B"/>
    <w:rsid w:val="00647BD8"/>
    <w:rsid w:val="006511AB"/>
    <w:rsid w:val="006514D1"/>
    <w:rsid w:val="00651835"/>
    <w:rsid w:val="0065199C"/>
    <w:rsid w:val="006522DB"/>
    <w:rsid w:val="006531EC"/>
    <w:rsid w:val="006547FD"/>
    <w:rsid w:val="006573C9"/>
    <w:rsid w:val="006609CF"/>
    <w:rsid w:val="00661D45"/>
    <w:rsid w:val="0066227D"/>
    <w:rsid w:val="00663AF3"/>
    <w:rsid w:val="006642F8"/>
    <w:rsid w:val="00665466"/>
    <w:rsid w:val="00666963"/>
    <w:rsid w:val="0066702B"/>
    <w:rsid w:val="00667284"/>
    <w:rsid w:val="0067088F"/>
    <w:rsid w:val="00671023"/>
    <w:rsid w:val="0067118B"/>
    <w:rsid w:val="00675FC3"/>
    <w:rsid w:val="00676222"/>
    <w:rsid w:val="00677CFF"/>
    <w:rsid w:val="006803E7"/>
    <w:rsid w:val="00680EC9"/>
    <w:rsid w:val="00681A24"/>
    <w:rsid w:val="00683550"/>
    <w:rsid w:val="00683F03"/>
    <w:rsid w:val="00684194"/>
    <w:rsid w:val="00690129"/>
    <w:rsid w:val="006901AD"/>
    <w:rsid w:val="00690F12"/>
    <w:rsid w:val="00690F54"/>
    <w:rsid w:val="00691318"/>
    <w:rsid w:val="00692586"/>
    <w:rsid w:val="00692B90"/>
    <w:rsid w:val="00692D03"/>
    <w:rsid w:val="00692E06"/>
    <w:rsid w:val="00693461"/>
    <w:rsid w:val="00693764"/>
    <w:rsid w:val="00694211"/>
    <w:rsid w:val="006946CF"/>
    <w:rsid w:val="00694CBF"/>
    <w:rsid w:val="00695ABD"/>
    <w:rsid w:val="0069693C"/>
    <w:rsid w:val="006969D7"/>
    <w:rsid w:val="00696D4C"/>
    <w:rsid w:val="006970F5"/>
    <w:rsid w:val="00697B95"/>
    <w:rsid w:val="00697EA5"/>
    <w:rsid w:val="006A0488"/>
    <w:rsid w:val="006A0D67"/>
    <w:rsid w:val="006A0E88"/>
    <w:rsid w:val="006A1C9E"/>
    <w:rsid w:val="006A2447"/>
    <w:rsid w:val="006A2B44"/>
    <w:rsid w:val="006A3162"/>
    <w:rsid w:val="006A468E"/>
    <w:rsid w:val="006A6D69"/>
    <w:rsid w:val="006A7130"/>
    <w:rsid w:val="006A72BA"/>
    <w:rsid w:val="006B0298"/>
    <w:rsid w:val="006B03E8"/>
    <w:rsid w:val="006B1906"/>
    <w:rsid w:val="006B1F3A"/>
    <w:rsid w:val="006B2AE1"/>
    <w:rsid w:val="006B2C1B"/>
    <w:rsid w:val="006B3157"/>
    <w:rsid w:val="006B39C9"/>
    <w:rsid w:val="006B4A39"/>
    <w:rsid w:val="006B5A8D"/>
    <w:rsid w:val="006B704B"/>
    <w:rsid w:val="006B7B23"/>
    <w:rsid w:val="006C36F6"/>
    <w:rsid w:val="006C437A"/>
    <w:rsid w:val="006C6893"/>
    <w:rsid w:val="006C71CC"/>
    <w:rsid w:val="006C760C"/>
    <w:rsid w:val="006C7659"/>
    <w:rsid w:val="006C7838"/>
    <w:rsid w:val="006D265C"/>
    <w:rsid w:val="006D328B"/>
    <w:rsid w:val="006D44B1"/>
    <w:rsid w:val="006D469C"/>
    <w:rsid w:val="006D55CD"/>
    <w:rsid w:val="006D55E5"/>
    <w:rsid w:val="006D639D"/>
    <w:rsid w:val="006D65E9"/>
    <w:rsid w:val="006D7D69"/>
    <w:rsid w:val="006E062F"/>
    <w:rsid w:val="006E1DE9"/>
    <w:rsid w:val="006E1ED1"/>
    <w:rsid w:val="006E2038"/>
    <w:rsid w:val="006E205E"/>
    <w:rsid w:val="006E2324"/>
    <w:rsid w:val="006E23FA"/>
    <w:rsid w:val="006E2D1A"/>
    <w:rsid w:val="006E3BEF"/>
    <w:rsid w:val="006E44E3"/>
    <w:rsid w:val="006E5889"/>
    <w:rsid w:val="006E6342"/>
    <w:rsid w:val="006E66F6"/>
    <w:rsid w:val="006E7289"/>
    <w:rsid w:val="006E77C3"/>
    <w:rsid w:val="006E7B81"/>
    <w:rsid w:val="006E7C6A"/>
    <w:rsid w:val="006E7FB6"/>
    <w:rsid w:val="006F00C0"/>
    <w:rsid w:val="006F06E5"/>
    <w:rsid w:val="006F10B7"/>
    <w:rsid w:val="006F1293"/>
    <w:rsid w:val="006F1B13"/>
    <w:rsid w:val="006F25B1"/>
    <w:rsid w:val="006F2E53"/>
    <w:rsid w:val="006F40AB"/>
    <w:rsid w:val="006F4198"/>
    <w:rsid w:val="006F6ED6"/>
    <w:rsid w:val="006F723F"/>
    <w:rsid w:val="00701274"/>
    <w:rsid w:val="00701BA0"/>
    <w:rsid w:val="0070356A"/>
    <w:rsid w:val="00704427"/>
    <w:rsid w:val="00705F8C"/>
    <w:rsid w:val="007069A3"/>
    <w:rsid w:val="00710F7B"/>
    <w:rsid w:val="00711E3A"/>
    <w:rsid w:val="007128A1"/>
    <w:rsid w:val="007128E1"/>
    <w:rsid w:val="00713F26"/>
    <w:rsid w:val="00713F79"/>
    <w:rsid w:val="00717F5C"/>
    <w:rsid w:val="0072013E"/>
    <w:rsid w:val="007205FF"/>
    <w:rsid w:val="00720ACD"/>
    <w:rsid w:val="00722D2B"/>
    <w:rsid w:val="00723E6C"/>
    <w:rsid w:val="00724536"/>
    <w:rsid w:val="00724E66"/>
    <w:rsid w:val="00725901"/>
    <w:rsid w:val="00725BEA"/>
    <w:rsid w:val="00726C8F"/>
    <w:rsid w:val="00726F09"/>
    <w:rsid w:val="00727E11"/>
    <w:rsid w:val="00730149"/>
    <w:rsid w:val="0073198B"/>
    <w:rsid w:val="00731EE0"/>
    <w:rsid w:val="0073232A"/>
    <w:rsid w:val="00732BBF"/>
    <w:rsid w:val="00734147"/>
    <w:rsid w:val="00736536"/>
    <w:rsid w:val="0074038F"/>
    <w:rsid w:val="00740D93"/>
    <w:rsid w:val="00740EB0"/>
    <w:rsid w:val="00741521"/>
    <w:rsid w:val="007417F6"/>
    <w:rsid w:val="007427DE"/>
    <w:rsid w:val="00744042"/>
    <w:rsid w:val="00744ED6"/>
    <w:rsid w:val="00745EC1"/>
    <w:rsid w:val="00746EC9"/>
    <w:rsid w:val="0074769B"/>
    <w:rsid w:val="007500BD"/>
    <w:rsid w:val="00750902"/>
    <w:rsid w:val="007519BB"/>
    <w:rsid w:val="00751C49"/>
    <w:rsid w:val="0075407C"/>
    <w:rsid w:val="00754373"/>
    <w:rsid w:val="00754F57"/>
    <w:rsid w:val="007551AE"/>
    <w:rsid w:val="007569A4"/>
    <w:rsid w:val="00757D74"/>
    <w:rsid w:val="0076000A"/>
    <w:rsid w:val="0076206F"/>
    <w:rsid w:val="00762EDA"/>
    <w:rsid w:val="00763044"/>
    <w:rsid w:val="007635DD"/>
    <w:rsid w:val="00764BF4"/>
    <w:rsid w:val="00767B8B"/>
    <w:rsid w:val="00767F8B"/>
    <w:rsid w:val="00770FC7"/>
    <w:rsid w:val="00771F87"/>
    <w:rsid w:val="00773D00"/>
    <w:rsid w:val="007743D3"/>
    <w:rsid w:val="00774BC9"/>
    <w:rsid w:val="00775112"/>
    <w:rsid w:val="00777C8D"/>
    <w:rsid w:val="00781AA1"/>
    <w:rsid w:val="00783171"/>
    <w:rsid w:val="0078336E"/>
    <w:rsid w:val="007836A4"/>
    <w:rsid w:val="00783D09"/>
    <w:rsid w:val="00784604"/>
    <w:rsid w:val="00784EB7"/>
    <w:rsid w:val="0078504E"/>
    <w:rsid w:val="007852C3"/>
    <w:rsid w:val="00786153"/>
    <w:rsid w:val="007861DF"/>
    <w:rsid w:val="007863B0"/>
    <w:rsid w:val="007864C1"/>
    <w:rsid w:val="007864F1"/>
    <w:rsid w:val="00786C80"/>
    <w:rsid w:val="007874E8"/>
    <w:rsid w:val="007902CD"/>
    <w:rsid w:val="00790B69"/>
    <w:rsid w:val="00790DC4"/>
    <w:rsid w:val="0079188C"/>
    <w:rsid w:val="00792466"/>
    <w:rsid w:val="00792C3A"/>
    <w:rsid w:val="00792D58"/>
    <w:rsid w:val="00793601"/>
    <w:rsid w:val="00794B38"/>
    <w:rsid w:val="00794E25"/>
    <w:rsid w:val="00794E71"/>
    <w:rsid w:val="00797C14"/>
    <w:rsid w:val="007A18D8"/>
    <w:rsid w:val="007A1F46"/>
    <w:rsid w:val="007A3BB2"/>
    <w:rsid w:val="007A5828"/>
    <w:rsid w:val="007A6100"/>
    <w:rsid w:val="007A6989"/>
    <w:rsid w:val="007A7B2E"/>
    <w:rsid w:val="007B093E"/>
    <w:rsid w:val="007B2360"/>
    <w:rsid w:val="007B3EB3"/>
    <w:rsid w:val="007B45CB"/>
    <w:rsid w:val="007B5F7D"/>
    <w:rsid w:val="007B6058"/>
    <w:rsid w:val="007B7A0B"/>
    <w:rsid w:val="007C027A"/>
    <w:rsid w:val="007C03EF"/>
    <w:rsid w:val="007C04A3"/>
    <w:rsid w:val="007C19A8"/>
    <w:rsid w:val="007C19FF"/>
    <w:rsid w:val="007C224F"/>
    <w:rsid w:val="007C28D8"/>
    <w:rsid w:val="007C4459"/>
    <w:rsid w:val="007C58B9"/>
    <w:rsid w:val="007C5F50"/>
    <w:rsid w:val="007C65B1"/>
    <w:rsid w:val="007C79C7"/>
    <w:rsid w:val="007D037A"/>
    <w:rsid w:val="007D0394"/>
    <w:rsid w:val="007D0C35"/>
    <w:rsid w:val="007D136F"/>
    <w:rsid w:val="007D2484"/>
    <w:rsid w:val="007D3D3F"/>
    <w:rsid w:val="007D3EC8"/>
    <w:rsid w:val="007D5E56"/>
    <w:rsid w:val="007E00D4"/>
    <w:rsid w:val="007E185E"/>
    <w:rsid w:val="007E2862"/>
    <w:rsid w:val="007E2C15"/>
    <w:rsid w:val="007E301E"/>
    <w:rsid w:val="007E345B"/>
    <w:rsid w:val="007E535F"/>
    <w:rsid w:val="007E7432"/>
    <w:rsid w:val="007F0DBB"/>
    <w:rsid w:val="007F0E73"/>
    <w:rsid w:val="007F1002"/>
    <w:rsid w:val="007F1EC1"/>
    <w:rsid w:val="007F2738"/>
    <w:rsid w:val="007F273A"/>
    <w:rsid w:val="007F2CF6"/>
    <w:rsid w:val="007F3D84"/>
    <w:rsid w:val="007F6449"/>
    <w:rsid w:val="007F7FB7"/>
    <w:rsid w:val="00801626"/>
    <w:rsid w:val="00801DCA"/>
    <w:rsid w:val="00802782"/>
    <w:rsid w:val="00804035"/>
    <w:rsid w:val="0080653D"/>
    <w:rsid w:val="008078E8"/>
    <w:rsid w:val="008100D3"/>
    <w:rsid w:val="00815726"/>
    <w:rsid w:val="008167A2"/>
    <w:rsid w:val="008167B9"/>
    <w:rsid w:val="0081737D"/>
    <w:rsid w:val="0081766B"/>
    <w:rsid w:val="008204D5"/>
    <w:rsid w:val="00821003"/>
    <w:rsid w:val="00821F57"/>
    <w:rsid w:val="00822067"/>
    <w:rsid w:val="008224D5"/>
    <w:rsid w:val="008228AE"/>
    <w:rsid w:val="008231BE"/>
    <w:rsid w:val="008239D2"/>
    <w:rsid w:val="00824C76"/>
    <w:rsid w:val="00824EDC"/>
    <w:rsid w:val="00825EEC"/>
    <w:rsid w:val="008262F3"/>
    <w:rsid w:val="0083099D"/>
    <w:rsid w:val="008309AB"/>
    <w:rsid w:val="00830DFF"/>
    <w:rsid w:val="00831277"/>
    <w:rsid w:val="00831731"/>
    <w:rsid w:val="00831AB5"/>
    <w:rsid w:val="0083324F"/>
    <w:rsid w:val="008347A1"/>
    <w:rsid w:val="00834DC2"/>
    <w:rsid w:val="00835592"/>
    <w:rsid w:val="0083593B"/>
    <w:rsid w:val="00835F9D"/>
    <w:rsid w:val="0083677F"/>
    <w:rsid w:val="00836FD6"/>
    <w:rsid w:val="008371B3"/>
    <w:rsid w:val="00837724"/>
    <w:rsid w:val="0084076C"/>
    <w:rsid w:val="008408D3"/>
    <w:rsid w:val="00841C4B"/>
    <w:rsid w:val="00841F4C"/>
    <w:rsid w:val="00841F78"/>
    <w:rsid w:val="008438CC"/>
    <w:rsid w:val="0084403C"/>
    <w:rsid w:val="00844AD0"/>
    <w:rsid w:val="00844BCB"/>
    <w:rsid w:val="008450E7"/>
    <w:rsid w:val="00845A0C"/>
    <w:rsid w:val="00847CD6"/>
    <w:rsid w:val="00847D40"/>
    <w:rsid w:val="00850047"/>
    <w:rsid w:val="00851D1D"/>
    <w:rsid w:val="0085375A"/>
    <w:rsid w:val="00853AA3"/>
    <w:rsid w:val="00855605"/>
    <w:rsid w:val="008567BD"/>
    <w:rsid w:val="008571E3"/>
    <w:rsid w:val="008575CE"/>
    <w:rsid w:val="008578DD"/>
    <w:rsid w:val="0086124D"/>
    <w:rsid w:val="00861A41"/>
    <w:rsid w:val="00862642"/>
    <w:rsid w:val="00863835"/>
    <w:rsid w:val="00864458"/>
    <w:rsid w:val="00866EC6"/>
    <w:rsid w:val="00871698"/>
    <w:rsid w:val="0087180E"/>
    <w:rsid w:val="00871A1D"/>
    <w:rsid w:val="00871DC3"/>
    <w:rsid w:val="00871E6E"/>
    <w:rsid w:val="008729FA"/>
    <w:rsid w:val="00875240"/>
    <w:rsid w:val="0087587A"/>
    <w:rsid w:val="00876F7B"/>
    <w:rsid w:val="00877F22"/>
    <w:rsid w:val="00880360"/>
    <w:rsid w:val="0088256B"/>
    <w:rsid w:val="00883013"/>
    <w:rsid w:val="00883D9B"/>
    <w:rsid w:val="008847D0"/>
    <w:rsid w:val="00885377"/>
    <w:rsid w:val="008859A9"/>
    <w:rsid w:val="00885EBC"/>
    <w:rsid w:val="00886089"/>
    <w:rsid w:val="008871A9"/>
    <w:rsid w:val="0089325C"/>
    <w:rsid w:val="0089354F"/>
    <w:rsid w:val="00893B29"/>
    <w:rsid w:val="00894574"/>
    <w:rsid w:val="008948EA"/>
    <w:rsid w:val="00895AF4"/>
    <w:rsid w:val="00895B28"/>
    <w:rsid w:val="00896524"/>
    <w:rsid w:val="0089656F"/>
    <w:rsid w:val="008977C2"/>
    <w:rsid w:val="00897F7F"/>
    <w:rsid w:val="008A160C"/>
    <w:rsid w:val="008A1E31"/>
    <w:rsid w:val="008A1FE7"/>
    <w:rsid w:val="008A26DC"/>
    <w:rsid w:val="008A2809"/>
    <w:rsid w:val="008A2A10"/>
    <w:rsid w:val="008A2B6C"/>
    <w:rsid w:val="008A2D44"/>
    <w:rsid w:val="008A3669"/>
    <w:rsid w:val="008A3C81"/>
    <w:rsid w:val="008A442E"/>
    <w:rsid w:val="008A456B"/>
    <w:rsid w:val="008A4B53"/>
    <w:rsid w:val="008A5A75"/>
    <w:rsid w:val="008A6407"/>
    <w:rsid w:val="008A6449"/>
    <w:rsid w:val="008A66FC"/>
    <w:rsid w:val="008A7012"/>
    <w:rsid w:val="008A7C99"/>
    <w:rsid w:val="008B0A88"/>
    <w:rsid w:val="008B1609"/>
    <w:rsid w:val="008B16C7"/>
    <w:rsid w:val="008B1F1F"/>
    <w:rsid w:val="008B2F63"/>
    <w:rsid w:val="008B3BEA"/>
    <w:rsid w:val="008B3C60"/>
    <w:rsid w:val="008B3E1B"/>
    <w:rsid w:val="008B6454"/>
    <w:rsid w:val="008B66E6"/>
    <w:rsid w:val="008B6C66"/>
    <w:rsid w:val="008B6D10"/>
    <w:rsid w:val="008B7145"/>
    <w:rsid w:val="008B7891"/>
    <w:rsid w:val="008C09B7"/>
    <w:rsid w:val="008C28ED"/>
    <w:rsid w:val="008C2F66"/>
    <w:rsid w:val="008C432E"/>
    <w:rsid w:val="008C79D9"/>
    <w:rsid w:val="008C7C97"/>
    <w:rsid w:val="008D0CC0"/>
    <w:rsid w:val="008D1E9F"/>
    <w:rsid w:val="008D203E"/>
    <w:rsid w:val="008D2393"/>
    <w:rsid w:val="008D2E7B"/>
    <w:rsid w:val="008D32C3"/>
    <w:rsid w:val="008D5F30"/>
    <w:rsid w:val="008D5FD7"/>
    <w:rsid w:val="008D66A7"/>
    <w:rsid w:val="008D698C"/>
    <w:rsid w:val="008D7162"/>
    <w:rsid w:val="008E0416"/>
    <w:rsid w:val="008E28C9"/>
    <w:rsid w:val="008E2EF5"/>
    <w:rsid w:val="008E35C5"/>
    <w:rsid w:val="008E3A6F"/>
    <w:rsid w:val="008E3DD2"/>
    <w:rsid w:val="008E5A0B"/>
    <w:rsid w:val="008E5A35"/>
    <w:rsid w:val="008E5A8B"/>
    <w:rsid w:val="008E5BB4"/>
    <w:rsid w:val="008E661E"/>
    <w:rsid w:val="008E6B96"/>
    <w:rsid w:val="008E7891"/>
    <w:rsid w:val="008F09BC"/>
    <w:rsid w:val="008F1846"/>
    <w:rsid w:val="008F241B"/>
    <w:rsid w:val="008F358E"/>
    <w:rsid w:val="008F74B4"/>
    <w:rsid w:val="00901B94"/>
    <w:rsid w:val="00903DBA"/>
    <w:rsid w:val="009046CB"/>
    <w:rsid w:val="009059B7"/>
    <w:rsid w:val="009065BE"/>
    <w:rsid w:val="00906926"/>
    <w:rsid w:val="0090761A"/>
    <w:rsid w:val="0091021D"/>
    <w:rsid w:val="00910FC3"/>
    <w:rsid w:val="00912265"/>
    <w:rsid w:val="00913A93"/>
    <w:rsid w:val="00914354"/>
    <w:rsid w:val="00915FBB"/>
    <w:rsid w:val="00916700"/>
    <w:rsid w:val="00917329"/>
    <w:rsid w:val="009176F3"/>
    <w:rsid w:val="00917834"/>
    <w:rsid w:val="00917D78"/>
    <w:rsid w:val="009213A1"/>
    <w:rsid w:val="00922BD7"/>
    <w:rsid w:val="009230F6"/>
    <w:rsid w:val="00923E00"/>
    <w:rsid w:val="009248D5"/>
    <w:rsid w:val="00925146"/>
    <w:rsid w:val="009264EC"/>
    <w:rsid w:val="0092703E"/>
    <w:rsid w:val="00927294"/>
    <w:rsid w:val="00930EA5"/>
    <w:rsid w:val="00931A95"/>
    <w:rsid w:val="0093215E"/>
    <w:rsid w:val="00932D45"/>
    <w:rsid w:val="00932D49"/>
    <w:rsid w:val="0093336E"/>
    <w:rsid w:val="009346A5"/>
    <w:rsid w:val="0093472F"/>
    <w:rsid w:val="0093514F"/>
    <w:rsid w:val="009367D7"/>
    <w:rsid w:val="00936989"/>
    <w:rsid w:val="009370B9"/>
    <w:rsid w:val="00940A94"/>
    <w:rsid w:val="00940C32"/>
    <w:rsid w:val="009412EC"/>
    <w:rsid w:val="009413C7"/>
    <w:rsid w:val="00941924"/>
    <w:rsid w:val="00942424"/>
    <w:rsid w:val="009424C3"/>
    <w:rsid w:val="009429C8"/>
    <w:rsid w:val="00942B8C"/>
    <w:rsid w:val="009431F2"/>
    <w:rsid w:val="00943CEE"/>
    <w:rsid w:val="00944153"/>
    <w:rsid w:val="00945F41"/>
    <w:rsid w:val="0094647A"/>
    <w:rsid w:val="0094672A"/>
    <w:rsid w:val="00946887"/>
    <w:rsid w:val="00946923"/>
    <w:rsid w:val="00946FA1"/>
    <w:rsid w:val="009509F3"/>
    <w:rsid w:val="0095111C"/>
    <w:rsid w:val="009523B7"/>
    <w:rsid w:val="009524C8"/>
    <w:rsid w:val="00952A9C"/>
    <w:rsid w:val="00952EFA"/>
    <w:rsid w:val="00953281"/>
    <w:rsid w:val="00953F98"/>
    <w:rsid w:val="00955264"/>
    <w:rsid w:val="00956F4E"/>
    <w:rsid w:val="009576A4"/>
    <w:rsid w:val="0095777C"/>
    <w:rsid w:val="00960C85"/>
    <w:rsid w:val="00960DBA"/>
    <w:rsid w:val="0096153C"/>
    <w:rsid w:val="009629DA"/>
    <w:rsid w:val="009638BA"/>
    <w:rsid w:val="009639B7"/>
    <w:rsid w:val="0096572E"/>
    <w:rsid w:val="00966086"/>
    <w:rsid w:val="00967214"/>
    <w:rsid w:val="00967D20"/>
    <w:rsid w:val="00970248"/>
    <w:rsid w:val="00971B0A"/>
    <w:rsid w:val="00972FB1"/>
    <w:rsid w:val="0097440D"/>
    <w:rsid w:val="00974C64"/>
    <w:rsid w:val="00974D02"/>
    <w:rsid w:val="0097733F"/>
    <w:rsid w:val="0097796E"/>
    <w:rsid w:val="00980562"/>
    <w:rsid w:val="00980C24"/>
    <w:rsid w:val="00980FE8"/>
    <w:rsid w:val="009811B3"/>
    <w:rsid w:val="00981C4A"/>
    <w:rsid w:val="00983AB2"/>
    <w:rsid w:val="00984020"/>
    <w:rsid w:val="00984D4E"/>
    <w:rsid w:val="00987204"/>
    <w:rsid w:val="00987993"/>
    <w:rsid w:val="00991206"/>
    <w:rsid w:val="00993CB4"/>
    <w:rsid w:val="00993E10"/>
    <w:rsid w:val="0099430D"/>
    <w:rsid w:val="00994465"/>
    <w:rsid w:val="00996442"/>
    <w:rsid w:val="00997334"/>
    <w:rsid w:val="00997A5B"/>
    <w:rsid w:val="009A141D"/>
    <w:rsid w:val="009A375E"/>
    <w:rsid w:val="009A4214"/>
    <w:rsid w:val="009B0856"/>
    <w:rsid w:val="009B1C15"/>
    <w:rsid w:val="009B2E05"/>
    <w:rsid w:val="009B325D"/>
    <w:rsid w:val="009B694C"/>
    <w:rsid w:val="009B729E"/>
    <w:rsid w:val="009C003C"/>
    <w:rsid w:val="009C12BD"/>
    <w:rsid w:val="009C1FB1"/>
    <w:rsid w:val="009C2E67"/>
    <w:rsid w:val="009C35DE"/>
    <w:rsid w:val="009C37EA"/>
    <w:rsid w:val="009C41F3"/>
    <w:rsid w:val="009C45B8"/>
    <w:rsid w:val="009C472B"/>
    <w:rsid w:val="009C4EEB"/>
    <w:rsid w:val="009C5CCB"/>
    <w:rsid w:val="009C66EE"/>
    <w:rsid w:val="009C6E01"/>
    <w:rsid w:val="009C7D69"/>
    <w:rsid w:val="009D0404"/>
    <w:rsid w:val="009D117F"/>
    <w:rsid w:val="009D2226"/>
    <w:rsid w:val="009D76FA"/>
    <w:rsid w:val="009E02A1"/>
    <w:rsid w:val="009E2CAE"/>
    <w:rsid w:val="009E33DB"/>
    <w:rsid w:val="009E4EF0"/>
    <w:rsid w:val="009E5B61"/>
    <w:rsid w:val="009E6A73"/>
    <w:rsid w:val="009E757A"/>
    <w:rsid w:val="009F16DC"/>
    <w:rsid w:val="009F2E9E"/>
    <w:rsid w:val="009F3006"/>
    <w:rsid w:val="009F525F"/>
    <w:rsid w:val="009F6054"/>
    <w:rsid w:val="009F62CD"/>
    <w:rsid w:val="009F6735"/>
    <w:rsid w:val="009F74B1"/>
    <w:rsid w:val="00A00CF5"/>
    <w:rsid w:val="00A00D93"/>
    <w:rsid w:val="00A00E7F"/>
    <w:rsid w:val="00A01B7A"/>
    <w:rsid w:val="00A02A20"/>
    <w:rsid w:val="00A0403A"/>
    <w:rsid w:val="00A049EF"/>
    <w:rsid w:val="00A04EB3"/>
    <w:rsid w:val="00A0622C"/>
    <w:rsid w:val="00A06319"/>
    <w:rsid w:val="00A065CA"/>
    <w:rsid w:val="00A0732B"/>
    <w:rsid w:val="00A0787F"/>
    <w:rsid w:val="00A07CE6"/>
    <w:rsid w:val="00A108E4"/>
    <w:rsid w:val="00A11B29"/>
    <w:rsid w:val="00A1248A"/>
    <w:rsid w:val="00A14153"/>
    <w:rsid w:val="00A1578E"/>
    <w:rsid w:val="00A15E12"/>
    <w:rsid w:val="00A169D0"/>
    <w:rsid w:val="00A17552"/>
    <w:rsid w:val="00A2152D"/>
    <w:rsid w:val="00A21579"/>
    <w:rsid w:val="00A221CE"/>
    <w:rsid w:val="00A2238D"/>
    <w:rsid w:val="00A224E6"/>
    <w:rsid w:val="00A24363"/>
    <w:rsid w:val="00A2489B"/>
    <w:rsid w:val="00A25757"/>
    <w:rsid w:val="00A259B4"/>
    <w:rsid w:val="00A273D1"/>
    <w:rsid w:val="00A276C1"/>
    <w:rsid w:val="00A27914"/>
    <w:rsid w:val="00A312A0"/>
    <w:rsid w:val="00A3304D"/>
    <w:rsid w:val="00A34752"/>
    <w:rsid w:val="00A35F57"/>
    <w:rsid w:val="00A36DCE"/>
    <w:rsid w:val="00A37046"/>
    <w:rsid w:val="00A377A2"/>
    <w:rsid w:val="00A40B61"/>
    <w:rsid w:val="00A41C7B"/>
    <w:rsid w:val="00A42641"/>
    <w:rsid w:val="00A42D57"/>
    <w:rsid w:val="00A436C1"/>
    <w:rsid w:val="00A43AF3"/>
    <w:rsid w:val="00A457BF"/>
    <w:rsid w:val="00A45F9F"/>
    <w:rsid w:val="00A45FBC"/>
    <w:rsid w:val="00A513F0"/>
    <w:rsid w:val="00A5249E"/>
    <w:rsid w:val="00A52FB2"/>
    <w:rsid w:val="00A5446F"/>
    <w:rsid w:val="00A5475C"/>
    <w:rsid w:val="00A552F6"/>
    <w:rsid w:val="00A553A6"/>
    <w:rsid w:val="00A577C3"/>
    <w:rsid w:val="00A601EC"/>
    <w:rsid w:val="00A634F1"/>
    <w:rsid w:val="00A63A81"/>
    <w:rsid w:val="00A6453D"/>
    <w:rsid w:val="00A64B35"/>
    <w:rsid w:val="00A64DD8"/>
    <w:rsid w:val="00A66658"/>
    <w:rsid w:val="00A66778"/>
    <w:rsid w:val="00A67819"/>
    <w:rsid w:val="00A709D1"/>
    <w:rsid w:val="00A71862"/>
    <w:rsid w:val="00A73AFC"/>
    <w:rsid w:val="00A74929"/>
    <w:rsid w:val="00A751CF"/>
    <w:rsid w:val="00A7529E"/>
    <w:rsid w:val="00A75672"/>
    <w:rsid w:val="00A75809"/>
    <w:rsid w:val="00A763A4"/>
    <w:rsid w:val="00A7669F"/>
    <w:rsid w:val="00A76B6D"/>
    <w:rsid w:val="00A80626"/>
    <w:rsid w:val="00A811EB"/>
    <w:rsid w:val="00A815A2"/>
    <w:rsid w:val="00A81A49"/>
    <w:rsid w:val="00A81CE0"/>
    <w:rsid w:val="00A823C2"/>
    <w:rsid w:val="00A8328C"/>
    <w:rsid w:val="00A837B7"/>
    <w:rsid w:val="00A839ED"/>
    <w:rsid w:val="00A843FC"/>
    <w:rsid w:val="00A8458B"/>
    <w:rsid w:val="00A85CFB"/>
    <w:rsid w:val="00A864E0"/>
    <w:rsid w:val="00A878EC"/>
    <w:rsid w:val="00A87959"/>
    <w:rsid w:val="00A87E90"/>
    <w:rsid w:val="00A90088"/>
    <w:rsid w:val="00A902CE"/>
    <w:rsid w:val="00A905CE"/>
    <w:rsid w:val="00A9109F"/>
    <w:rsid w:val="00A919C8"/>
    <w:rsid w:val="00A91C3E"/>
    <w:rsid w:val="00A92626"/>
    <w:rsid w:val="00A9336B"/>
    <w:rsid w:val="00A94B03"/>
    <w:rsid w:val="00AA02CE"/>
    <w:rsid w:val="00AA031D"/>
    <w:rsid w:val="00AA0444"/>
    <w:rsid w:val="00AA12CD"/>
    <w:rsid w:val="00AA2EF1"/>
    <w:rsid w:val="00AA3B67"/>
    <w:rsid w:val="00AA42FC"/>
    <w:rsid w:val="00AA567B"/>
    <w:rsid w:val="00AA6638"/>
    <w:rsid w:val="00AA6C3A"/>
    <w:rsid w:val="00AA7043"/>
    <w:rsid w:val="00AB02D6"/>
    <w:rsid w:val="00AB1AA7"/>
    <w:rsid w:val="00AB1BF3"/>
    <w:rsid w:val="00AB2EF7"/>
    <w:rsid w:val="00AB3C1B"/>
    <w:rsid w:val="00AB420F"/>
    <w:rsid w:val="00AB6136"/>
    <w:rsid w:val="00AB6800"/>
    <w:rsid w:val="00AB6A44"/>
    <w:rsid w:val="00AB768A"/>
    <w:rsid w:val="00AB7A6D"/>
    <w:rsid w:val="00AC039F"/>
    <w:rsid w:val="00AC04B0"/>
    <w:rsid w:val="00AC2168"/>
    <w:rsid w:val="00AC28B9"/>
    <w:rsid w:val="00AC2B7B"/>
    <w:rsid w:val="00AC2CB4"/>
    <w:rsid w:val="00AC3274"/>
    <w:rsid w:val="00AC4EA0"/>
    <w:rsid w:val="00AC5B13"/>
    <w:rsid w:val="00AC7D1F"/>
    <w:rsid w:val="00AD0550"/>
    <w:rsid w:val="00AD1570"/>
    <w:rsid w:val="00AD4B27"/>
    <w:rsid w:val="00AD68C4"/>
    <w:rsid w:val="00AD6E75"/>
    <w:rsid w:val="00AD76A1"/>
    <w:rsid w:val="00AE0361"/>
    <w:rsid w:val="00AE1D7B"/>
    <w:rsid w:val="00AE2DAC"/>
    <w:rsid w:val="00AE40CE"/>
    <w:rsid w:val="00AE4227"/>
    <w:rsid w:val="00AE4C25"/>
    <w:rsid w:val="00AE5A2B"/>
    <w:rsid w:val="00AE5BF1"/>
    <w:rsid w:val="00AE6F27"/>
    <w:rsid w:val="00AE770F"/>
    <w:rsid w:val="00AF0504"/>
    <w:rsid w:val="00AF0F5D"/>
    <w:rsid w:val="00AF2349"/>
    <w:rsid w:val="00AF34BA"/>
    <w:rsid w:val="00AF3539"/>
    <w:rsid w:val="00AF479F"/>
    <w:rsid w:val="00AF4806"/>
    <w:rsid w:val="00AF51F1"/>
    <w:rsid w:val="00AF6399"/>
    <w:rsid w:val="00AF776C"/>
    <w:rsid w:val="00B027EC"/>
    <w:rsid w:val="00B02927"/>
    <w:rsid w:val="00B03EB5"/>
    <w:rsid w:val="00B0494A"/>
    <w:rsid w:val="00B0494E"/>
    <w:rsid w:val="00B06B8F"/>
    <w:rsid w:val="00B0736E"/>
    <w:rsid w:val="00B107C8"/>
    <w:rsid w:val="00B10FFE"/>
    <w:rsid w:val="00B1299E"/>
    <w:rsid w:val="00B12B26"/>
    <w:rsid w:val="00B14ADA"/>
    <w:rsid w:val="00B14B94"/>
    <w:rsid w:val="00B14F46"/>
    <w:rsid w:val="00B1538D"/>
    <w:rsid w:val="00B1545D"/>
    <w:rsid w:val="00B15B6D"/>
    <w:rsid w:val="00B161EC"/>
    <w:rsid w:val="00B16E0D"/>
    <w:rsid w:val="00B17048"/>
    <w:rsid w:val="00B200FC"/>
    <w:rsid w:val="00B20DE8"/>
    <w:rsid w:val="00B20F24"/>
    <w:rsid w:val="00B2178B"/>
    <w:rsid w:val="00B22CF2"/>
    <w:rsid w:val="00B24A35"/>
    <w:rsid w:val="00B25727"/>
    <w:rsid w:val="00B25A27"/>
    <w:rsid w:val="00B25CD9"/>
    <w:rsid w:val="00B27AFC"/>
    <w:rsid w:val="00B27D83"/>
    <w:rsid w:val="00B31A81"/>
    <w:rsid w:val="00B322FD"/>
    <w:rsid w:val="00B32860"/>
    <w:rsid w:val="00B3300F"/>
    <w:rsid w:val="00B33A50"/>
    <w:rsid w:val="00B34223"/>
    <w:rsid w:val="00B350B3"/>
    <w:rsid w:val="00B35893"/>
    <w:rsid w:val="00B35DAC"/>
    <w:rsid w:val="00B37882"/>
    <w:rsid w:val="00B378DA"/>
    <w:rsid w:val="00B421A8"/>
    <w:rsid w:val="00B4481D"/>
    <w:rsid w:val="00B449D4"/>
    <w:rsid w:val="00B44A82"/>
    <w:rsid w:val="00B4599B"/>
    <w:rsid w:val="00B45ECE"/>
    <w:rsid w:val="00B461A4"/>
    <w:rsid w:val="00B472F8"/>
    <w:rsid w:val="00B47DDC"/>
    <w:rsid w:val="00B50205"/>
    <w:rsid w:val="00B5101F"/>
    <w:rsid w:val="00B53205"/>
    <w:rsid w:val="00B5336D"/>
    <w:rsid w:val="00B53F9F"/>
    <w:rsid w:val="00B55636"/>
    <w:rsid w:val="00B57C7A"/>
    <w:rsid w:val="00B6424F"/>
    <w:rsid w:val="00B64AB9"/>
    <w:rsid w:val="00B650DC"/>
    <w:rsid w:val="00B6526C"/>
    <w:rsid w:val="00B65991"/>
    <w:rsid w:val="00B66D75"/>
    <w:rsid w:val="00B67041"/>
    <w:rsid w:val="00B673D6"/>
    <w:rsid w:val="00B70D6F"/>
    <w:rsid w:val="00B71BBA"/>
    <w:rsid w:val="00B72F42"/>
    <w:rsid w:val="00B7397D"/>
    <w:rsid w:val="00B76055"/>
    <w:rsid w:val="00B76264"/>
    <w:rsid w:val="00B76D64"/>
    <w:rsid w:val="00B77073"/>
    <w:rsid w:val="00B811DE"/>
    <w:rsid w:val="00B815F7"/>
    <w:rsid w:val="00B82969"/>
    <w:rsid w:val="00B82FF4"/>
    <w:rsid w:val="00B857C4"/>
    <w:rsid w:val="00B85893"/>
    <w:rsid w:val="00B90899"/>
    <w:rsid w:val="00B90920"/>
    <w:rsid w:val="00B90A9C"/>
    <w:rsid w:val="00B9167A"/>
    <w:rsid w:val="00B93BA8"/>
    <w:rsid w:val="00B9451D"/>
    <w:rsid w:val="00B94F4B"/>
    <w:rsid w:val="00B955D1"/>
    <w:rsid w:val="00B96577"/>
    <w:rsid w:val="00B97318"/>
    <w:rsid w:val="00B97C2F"/>
    <w:rsid w:val="00BA00A8"/>
    <w:rsid w:val="00BA0A20"/>
    <w:rsid w:val="00BA2739"/>
    <w:rsid w:val="00BA3282"/>
    <w:rsid w:val="00BA3EEC"/>
    <w:rsid w:val="00BA63DD"/>
    <w:rsid w:val="00BA6ACC"/>
    <w:rsid w:val="00BA6D74"/>
    <w:rsid w:val="00BA7DE2"/>
    <w:rsid w:val="00BB0600"/>
    <w:rsid w:val="00BB09C9"/>
    <w:rsid w:val="00BB0A1C"/>
    <w:rsid w:val="00BB1B4A"/>
    <w:rsid w:val="00BB67ED"/>
    <w:rsid w:val="00BB6E7C"/>
    <w:rsid w:val="00BB7C03"/>
    <w:rsid w:val="00BB7D47"/>
    <w:rsid w:val="00BB7DFC"/>
    <w:rsid w:val="00BC1BE5"/>
    <w:rsid w:val="00BC3446"/>
    <w:rsid w:val="00BC35AF"/>
    <w:rsid w:val="00BC379F"/>
    <w:rsid w:val="00BC3D22"/>
    <w:rsid w:val="00BC503E"/>
    <w:rsid w:val="00BC5D95"/>
    <w:rsid w:val="00BC5EE7"/>
    <w:rsid w:val="00BC6B81"/>
    <w:rsid w:val="00BC75FB"/>
    <w:rsid w:val="00BD0452"/>
    <w:rsid w:val="00BD0FA5"/>
    <w:rsid w:val="00BD40C0"/>
    <w:rsid w:val="00BD5169"/>
    <w:rsid w:val="00BD5420"/>
    <w:rsid w:val="00BD6143"/>
    <w:rsid w:val="00BD69EE"/>
    <w:rsid w:val="00BD72C1"/>
    <w:rsid w:val="00BD76AE"/>
    <w:rsid w:val="00BE0BA3"/>
    <w:rsid w:val="00BE1EC8"/>
    <w:rsid w:val="00BE1FEB"/>
    <w:rsid w:val="00BE2508"/>
    <w:rsid w:val="00BE2F30"/>
    <w:rsid w:val="00BE3059"/>
    <w:rsid w:val="00BE45B2"/>
    <w:rsid w:val="00BE5A47"/>
    <w:rsid w:val="00BE5C58"/>
    <w:rsid w:val="00BE73AA"/>
    <w:rsid w:val="00BE7978"/>
    <w:rsid w:val="00BF1A45"/>
    <w:rsid w:val="00BF1FBA"/>
    <w:rsid w:val="00BF2F13"/>
    <w:rsid w:val="00BF403B"/>
    <w:rsid w:val="00BF426D"/>
    <w:rsid w:val="00BF4425"/>
    <w:rsid w:val="00BF5BE1"/>
    <w:rsid w:val="00BF62CE"/>
    <w:rsid w:val="00BF6770"/>
    <w:rsid w:val="00BF67F4"/>
    <w:rsid w:val="00BF73FB"/>
    <w:rsid w:val="00BF7BE2"/>
    <w:rsid w:val="00C00E39"/>
    <w:rsid w:val="00C00E63"/>
    <w:rsid w:val="00C010EB"/>
    <w:rsid w:val="00C0197B"/>
    <w:rsid w:val="00C02179"/>
    <w:rsid w:val="00C02B72"/>
    <w:rsid w:val="00C02E78"/>
    <w:rsid w:val="00C03DD1"/>
    <w:rsid w:val="00C03F3B"/>
    <w:rsid w:val="00C0469C"/>
    <w:rsid w:val="00C04B3F"/>
    <w:rsid w:val="00C05A8D"/>
    <w:rsid w:val="00C05EB6"/>
    <w:rsid w:val="00C05F1D"/>
    <w:rsid w:val="00C07F24"/>
    <w:rsid w:val="00C1144A"/>
    <w:rsid w:val="00C117D5"/>
    <w:rsid w:val="00C12540"/>
    <w:rsid w:val="00C12E52"/>
    <w:rsid w:val="00C13651"/>
    <w:rsid w:val="00C13870"/>
    <w:rsid w:val="00C13D02"/>
    <w:rsid w:val="00C1593A"/>
    <w:rsid w:val="00C164C8"/>
    <w:rsid w:val="00C1659B"/>
    <w:rsid w:val="00C201C6"/>
    <w:rsid w:val="00C22D66"/>
    <w:rsid w:val="00C23996"/>
    <w:rsid w:val="00C23FB0"/>
    <w:rsid w:val="00C24CE4"/>
    <w:rsid w:val="00C25733"/>
    <w:rsid w:val="00C25B1E"/>
    <w:rsid w:val="00C263E5"/>
    <w:rsid w:val="00C274F8"/>
    <w:rsid w:val="00C30905"/>
    <w:rsid w:val="00C30B83"/>
    <w:rsid w:val="00C32177"/>
    <w:rsid w:val="00C3249E"/>
    <w:rsid w:val="00C333EE"/>
    <w:rsid w:val="00C33712"/>
    <w:rsid w:val="00C34BE5"/>
    <w:rsid w:val="00C36C94"/>
    <w:rsid w:val="00C377AB"/>
    <w:rsid w:val="00C37ADF"/>
    <w:rsid w:val="00C40A06"/>
    <w:rsid w:val="00C417EE"/>
    <w:rsid w:val="00C42349"/>
    <w:rsid w:val="00C42C63"/>
    <w:rsid w:val="00C44EFF"/>
    <w:rsid w:val="00C4538C"/>
    <w:rsid w:val="00C45B41"/>
    <w:rsid w:val="00C46229"/>
    <w:rsid w:val="00C4689B"/>
    <w:rsid w:val="00C46D3A"/>
    <w:rsid w:val="00C50921"/>
    <w:rsid w:val="00C51367"/>
    <w:rsid w:val="00C5201B"/>
    <w:rsid w:val="00C523ED"/>
    <w:rsid w:val="00C52CB1"/>
    <w:rsid w:val="00C54F72"/>
    <w:rsid w:val="00C55C16"/>
    <w:rsid w:val="00C55DCD"/>
    <w:rsid w:val="00C56A64"/>
    <w:rsid w:val="00C572BB"/>
    <w:rsid w:val="00C574AE"/>
    <w:rsid w:val="00C6113D"/>
    <w:rsid w:val="00C61E50"/>
    <w:rsid w:val="00C628EA"/>
    <w:rsid w:val="00C63FC0"/>
    <w:rsid w:val="00C642EC"/>
    <w:rsid w:val="00C655F6"/>
    <w:rsid w:val="00C656BA"/>
    <w:rsid w:val="00C65F22"/>
    <w:rsid w:val="00C67181"/>
    <w:rsid w:val="00C67715"/>
    <w:rsid w:val="00C70BB2"/>
    <w:rsid w:val="00C70CE1"/>
    <w:rsid w:val="00C711B3"/>
    <w:rsid w:val="00C72905"/>
    <w:rsid w:val="00C73296"/>
    <w:rsid w:val="00C7604F"/>
    <w:rsid w:val="00C76288"/>
    <w:rsid w:val="00C767A5"/>
    <w:rsid w:val="00C77758"/>
    <w:rsid w:val="00C77A56"/>
    <w:rsid w:val="00C80425"/>
    <w:rsid w:val="00C80956"/>
    <w:rsid w:val="00C80B82"/>
    <w:rsid w:val="00C8176D"/>
    <w:rsid w:val="00C81BD6"/>
    <w:rsid w:val="00C843A7"/>
    <w:rsid w:val="00C866DC"/>
    <w:rsid w:val="00C9048F"/>
    <w:rsid w:val="00C904F3"/>
    <w:rsid w:val="00C90D5D"/>
    <w:rsid w:val="00C92AFD"/>
    <w:rsid w:val="00C94DF9"/>
    <w:rsid w:val="00C95AD3"/>
    <w:rsid w:val="00CA09B8"/>
    <w:rsid w:val="00CA20C1"/>
    <w:rsid w:val="00CA20C9"/>
    <w:rsid w:val="00CA2C82"/>
    <w:rsid w:val="00CA357F"/>
    <w:rsid w:val="00CA3891"/>
    <w:rsid w:val="00CA3B4C"/>
    <w:rsid w:val="00CA3D27"/>
    <w:rsid w:val="00CA3DD3"/>
    <w:rsid w:val="00CA3E3E"/>
    <w:rsid w:val="00CA44A4"/>
    <w:rsid w:val="00CA4613"/>
    <w:rsid w:val="00CA5378"/>
    <w:rsid w:val="00CA66F6"/>
    <w:rsid w:val="00CA6E89"/>
    <w:rsid w:val="00CB0CDA"/>
    <w:rsid w:val="00CB1995"/>
    <w:rsid w:val="00CB32D7"/>
    <w:rsid w:val="00CB3845"/>
    <w:rsid w:val="00CB45DA"/>
    <w:rsid w:val="00CB49BC"/>
    <w:rsid w:val="00CB5126"/>
    <w:rsid w:val="00CB5FD8"/>
    <w:rsid w:val="00CB6F43"/>
    <w:rsid w:val="00CB7215"/>
    <w:rsid w:val="00CB7F63"/>
    <w:rsid w:val="00CC031B"/>
    <w:rsid w:val="00CC0A7C"/>
    <w:rsid w:val="00CC4431"/>
    <w:rsid w:val="00CC55A1"/>
    <w:rsid w:val="00CC6A6D"/>
    <w:rsid w:val="00CC6C9B"/>
    <w:rsid w:val="00CD085D"/>
    <w:rsid w:val="00CD1297"/>
    <w:rsid w:val="00CE1084"/>
    <w:rsid w:val="00CE10D1"/>
    <w:rsid w:val="00CE167F"/>
    <w:rsid w:val="00CE1EF1"/>
    <w:rsid w:val="00CE213B"/>
    <w:rsid w:val="00CE36BD"/>
    <w:rsid w:val="00CE3C00"/>
    <w:rsid w:val="00CE3D56"/>
    <w:rsid w:val="00CE41ED"/>
    <w:rsid w:val="00CE7389"/>
    <w:rsid w:val="00CE7D71"/>
    <w:rsid w:val="00CF0A97"/>
    <w:rsid w:val="00CF203E"/>
    <w:rsid w:val="00CF241E"/>
    <w:rsid w:val="00CF257B"/>
    <w:rsid w:val="00CF3439"/>
    <w:rsid w:val="00CF37F3"/>
    <w:rsid w:val="00CF4D80"/>
    <w:rsid w:val="00CF623B"/>
    <w:rsid w:val="00CF63AA"/>
    <w:rsid w:val="00CF72D1"/>
    <w:rsid w:val="00CF78B6"/>
    <w:rsid w:val="00D00B54"/>
    <w:rsid w:val="00D02EF6"/>
    <w:rsid w:val="00D02F16"/>
    <w:rsid w:val="00D02FC9"/>
    <w:rsid w:val="00D034E2"/>
    <w:rsid w:val="00D0438D"/>
    <w:rsid w:val="00D04C2F"/>
    <w:rsid w:val="00D04D7B"/>
    <w:rsid w:val="00D05E14"/>
    <w:rsid w:val="00D10806"/>
    <w:rsid w:val="00D109AB"/>
    <w:rsid w:val="00D127C1"/>
    <w:rsid w:val="00D150D8"/>
    <w:rsid w:val="00D15909"/>
    <w:rsid w:val="00D15FDA"/>
    <w:rsid w:val="00D200B5"/>
    <w:rsid w:val="00D20E93"/>
    <w:rsid w:val="00D21F0F"/>
    <w:rsid w:val="00D22ECF"/>
    <w:rsid w:val="00D2305E"/>
    <w:rsid w:val="00D2553C"/>
    <w:rsid w:val="00D2559A"/>
    <w:rsid w:val="00D25D24"/>
    <w:rsid w:val="00D25D9E"/>
    <w:rsid w:val="00D26E1A"/>
    <w:rsid w:val="00D26E43"/>
    <w:rsid w:val="00D270B0"/>
    <w:rsid w:val="00D27360"/>
    <w:rsid w:val="00D2786B"/>
    <w:rsid w:val="00D27DA6"/>
    <w:rsid w:val="00D30B34"/>
    <w:rsid w:val="00D318B0"/>
    <w:rsid w:val="00D31B90"/>
    <w:rsid w:val="00D31BF1"/>
    <w:rsid w:val="00D33059"/>
    <w:rsid w:val="00D338C3"/>
    <w:rsid w:val="00D35352"/>
    <w:rsid w:val="00D36025"/>
    <w:rsid w:val="00D3646E"/>
    <w:rsid w:val="00D365D9"/>
    <w:rsid w:val="00D37401"/>
    <w:rsid w:val="00D37A9E"/>
    <w:rsid w:val="00D405B2"/>
    <w:rsid w:val="00D40B3D"/>
    <w:rsid w:val="00D40DD2"/>
    <w:rsid w:val="00D41361"/>
    <w:rsid w:val="00D41BAA"/>
    <w:rsid w:val="00D42176"/>
    <w:rsid w:val="00D428D6"/>
    <w:rsid w:val="00D43162"/>
    <w:rsid w:val="00D437EC"/>
    <w:rsid w:val="00D44779"/>
    <w:rsid w:val="00D4506D"/>
    <w:rsid w:val="00D467DB"/>
    <w:rsid w:val="00D46882"/>
    <w:rsid w:val="00D518D1"/>
    <w:rsid w:val="00D52363"/>
    <w:rsid w:val="00D556EB"/>
    <w:rsid w:val="00D5578B"/>
    <w:rsid w:val="00D5755C"/>
    <w:rsid w:val="00D6088F"/>
    <w:rsid w:val="00D62868"/>
    <w:rsid w:val="00D629B7"/>
    <w:rsid w:val="00D63B1E"/>
    <w:rsid w:val="00D6402D"/>
    <w:rsid w:val="00D650B0"/>
    <w:rsid w:val="00D65396"/>
    <w:rsid w:val="00D65F16"/>
    <w:rsid w:val="00D67797"/>
    <w:rsid w:val="00D70252"/>
    <w:rsid w:val="00D709EB"/>
    <w:rsid w:val="00D70B09"/>
    <w:rsid w:val="00D70F49"/>
    <w:rsid w:val="00D710C4"/>
    <w:rsid w:val="00D71BD5"/>
    <w:rsid w:val="00D72C07"/>
    <w:rsid w:val="00D732C0"/>
    <w:rsid w:val="00D736A1"/>
    <w:rsid w:val="00D73DE3"/>
    <w:rsid w:val="00D760EE"/>
    <w:rsid w:val="00D76475"/>
    <w:rsid w:val="00D80248"/>
    <w:rsid w:val="00D81224"/>
    <w:rsid w:val="00D826B1"/>
    <w:rsid w:val="00D850A1"/>
    <w:rsid w:val="00D87F6C"/>
    <w:rsid w:val="00D908E8"/>
    <w:rsid w:val="00D914E2"/>
    <w:rsid w:val="00D92CDF"/>
    <w:rsid w:val="00D94AD6"/>
    <w:rsid w:val="00D94CFF"/>
    <w:rsid w:val="00D95C83"/>
    <w:rsid w:val="00D95DF8"/>
    <w:rsid w:val="00D9638F"/>
    <w:rsid w:val="00D96AD0"/>
    <w:rsid w:val="00D96E7A"/>
    <w:rsid w:val="00D97806"/>
    <w:rsid w:val="00DA13C8"/>
    <w:rsid w:val="00DA3F39"/>
    <w:rsid w:val="00DA48F7"/>
    <w:rsid w:val="00DA5F0D"/>
    <w:rsid w:val="00DA6747"/>
    <w:rsid w:val="00DA7538"/>
    <w:rsid w:val="00DB0A62"/>
    <w:rsid w:val="00DB0B3D"/>
    <w:rsid w:val="00DB10F2"/>
    <w:rsid w:val="00DB1110"/>
    <w:rsid w:val="00DB12F8"/>
    <w:rsid w:val="00DB13A7"/>
    <w:rsid w:val="00DB1BE4"/>
    <w:rsid w:val="00DB1FBF"/>
    <w:rsid w:val="00DB2F72"/>
    <w:rsid w:val="00DB3723"/>
    <w:rsid w:val="00DB3CA0"/>
    <w:rsid w:val="00DB4E71"/>
    <w:rsid w:val="00DB55FF"/>
    <w:rsid w:val="00DB56C1"/>
    <w:rsid w:val="00DB582B"/>
    <w:rsid w:val="00DB5C90"/>
    <w:rsid w:val="00DB6D13"/>
    <w:rsid w:val="00DB6EF8"/>
    <w:rsid w:val="00DC06D6"/>
    <w:rsid w:val="00DC11CD"/>
    <w:rsid w:val="00DC1960"/>
    <w:rsid w:val="00DC37B5"/>
    <w:rsid w:val="00DC4544"/>
    <w:rsid w:val="00DC4B6F"/>
    <w:rsid w:val="00DC5224"/>
    <w:rsid w:val="00DC6865"/>
    <w:rsid w:val="00DC716C"/>
    <w:rsid w:val="00DC7BA7"/>
    <w:rsid w:val="00DD0D99"/>
    <w:rsid w:val="00DD1AAE"/>
    <w:rsid w:val="00DD1E1A"/>
    <w:rsid w:val="00DD27D8"/>
    <w:rsid w:val="00DD30F4"/>
    <w:rsid w:val="00DD3D4D"/>
    <w:rsid w:val="00DD41CA"/>
    <w:rsid w:val="00DD5EB2"/>
    <w:rsid w:val="00DD6401"/>
    <w:rsid w:val="00DD70B6"/>
    <w:rsid w:val="00DD7710"/>
    <w:rsid w:val="00DE03AB"/>
    <w:rsid w:val="00DE0EA0"/>
    <w:rsid w:val="00DE1FD1"/>
    <w:rsid w:val="00DE1FE3"/>
    <w:rsid w:val="00DE24B3"/>
    <w:rsid w:val="00DE2EED"/>
    <w:rsid w:val="00DE31C5"/>
    <w:rsid w:val="00DE4D30"/>
    <w:rsid w:val="00DE5075"/>
    <w:rsid w:val="00DE5ADE"/>
    <w:rsid w:val="00DE6483"/>
    <w:rsid w:val="00DE6A04"/>
    <w:rsid w:val="00DE7142"/>
    <w:rsid w:val="00DE7BC9"/>
    <w:rsid w:val="00DF0148"/>
    <w:rsid w:val="00DF04DA"/>
    <w:rsid w:val="00DF0587"/>
    <w:rsid w:val="00DF1514"/>
    <w:rsid w:val="00DF20D0"/>
    <w:rsid w:val="00DF2DE1"/>
    <w:rsid w:val="00DF3450"/>
    <w:rsid w:val="00DF3F93"/>
    <w:rsid w:val="00DF44C4"/>
    <w:rsid w:val="00DF6B8A"/>
    <w:rsid w:val="00DF79F1"/>
    <w:rsid w:val="00DF7CBF"/>
    <w:rsid w:val="00E00F6D"/>
    <w:rsid w:val="00E0246D"/>
    <w:rsid w:val="00E03AEA"/>
    <w:rsid w:val="00E060CB"/>
    <w:rsid w:val="00E0640A"/>
    <w:rsid w:val="00E07BB2"/>
    <w:rsid w:val="00E11FC5"/>
    <w:rsid w:val="00E123E0"/>
    <w:rsid w:val="00E13D86"/>
    <w:rsid w:val="00E15B7B"/>
    <w:rsid w:val="00E15D7E"/>
    <w:rsid w:val="00E17695"/>
    <w:rsid w:val="00E17BDC"/>
    <w:rsid w:val="00E206F4"/>
    <w:rsid w:val="00E20FF0"/>
    <w:rsid w:val="00E220F4"/>
    <w:rsid w:val="00E22692"/>
    <w:rsid w:val="00E226B4"/>
    <w:rsid w:val="00E22BE4"/>
    <w:rsid w:val="00E232CE"/>
    <w:rsid w:val="00E235EC"/>
    <w:rsid w:val="00E24765"/>
    <w:rsid w:val="00E255BF"/>
    <w:rsid w:val="00E25A02"/>
    <w:rsid w:val="00E302DF"/>
    <w:rsid w:val="00E3128B"/>
    <w:rsid w:val="00E32B01"/>
    <w:rsid w:val="00E32FCB"/>
    <w:rsid w:val="00E34023"/>
    <w:rsid w:val="00E3554D"/>
    <w:rsid w:val="00E35E40"/>
    <w:rsid w:val="00E36339"/>
    <w:rsid w:val="00E36563"/>
    <w:rsid w:val="00E36D41"/>
    <w:rsid w:val="00E378EA"/>
    <w:rsid w:val="00E37909"/>
    <w:rsid w:val="00E37A98"/>
    <w:rsid w:val="00E40D69"/>
    <w:rsid w:val="00E4307A"/>
    <w:rsid w:val="00E4358D"/>
    <w:rsid w:val="00E43E8F"/>
    <w:rsid w:val="00E4435F"/>
    <w:rsid w:val="00E44B5A"/>
    <w:rsid w:val="00E4539C"/>
    <w:rsid w:val="00E45A6F"/>
    <w:rsid w:val="00E45E0D"/>
    <w:rsid w:val="00E46235"/>
    <w:rsid w:val="00E477A6"/>
    <w:rsid w:val="00E5126D"/>
    <w:rsid w:val="00E518FB"/>
    <w:rsid w:val="00E54616"/>
    <w:rsid w:val="00E54F3F"/>
    <w:rsid w:val="00E556B5"/>
    <w:rsid w:val="00E56686"/>
    <w:rsid w:val="00E603FB"/>
    <w:rsid w:val="00E6043A"/>
    <w:rsid w:val="00E60890"/>
    <w:rsid w:val="00E60A13"/>
    <w:rsid w:val="00E62715"/>
    <w:rsid w:val="00E628A8"/>
    <w:rsid w:val="00E62A82"/>
    <w:rsid w:val="00E62EA8"/>
    <w:rsid w:val="00E63CB6"/>
    <w:rsid w:val="00E64FC5"/>
    <w:rsid w:val="00E6575C"/>
    <w:rsid w:val="00E65928"/>
    <w:rsid w:val="00E65B4A"/>
    <w:rsid w:val="00E70B04"/>
    <w:rsid w:val="00E72405"/>
    <w:rsid w:val="00E753AE"/>
    <w:rsid w:val="00E758AD"/>
    <w:rsid w:val="00E7666B"/>
    <w:rsid w:val="00E7698E"/>
    <w:rsid w:val="00E76C78"/>
    <w:rsid w:val="00E76DDF"/>
    <w:rsid w:val="00E81883"/>
    <w:rsid w:val="00E818BC"/>
    <w:rsid w:val="00E81BAA"/>
    <w:rsid w:val="00E8225B"/>
    <w:rsid w:val="00E825B2"/>
    <w:rsid w:val="00E8269E"/>
    <w:rsid w:val="00E82ACA"/>
    <w:rsid w:val="00E82DAD"/>
    <w:rsid w:val="00E82E89"/>
    <w:rsid w:val="00E8362A"/>
    <w:rsid w:val="00E83F50"/>
    <w:rsid w:val="00E83F8C"/>
    <w:rsid w:val="00E86320"/>
    <w:rsid w:val="00E91934"/>
    <w:rsid w:val="00E91D49"/>
    <w:rsid w:val="00E94E79"/>
    <w:rsid w:val="00E95371"/>
    <w:rsid w:val="00E95B7C"/>
    <w:rsid w:val="00E96953"/>
    <w:rsid w:val="00E96D26"/>
    <w:rsid w:val="00E973F5"/>
    <w:rsid w:val="00E97A61"/>
    <w:rsid w:val="00EA0E1E"/>
    <w:rsid w:val="00EA18FF"/>
    <w:rsid w:val="00EA2CC3"/>
    <w:rsid w:val="00EA3023"/>
    <w:rsid w:val="00EA3058"/>
    <w:rsid w:val="00EA430C"/>
    <w:rsid w:val="00EA551A"/>
    <w:rsid w:val="00EA5C71"/>
    <w:rsid w:val="00EA65A9"/>
    <w:rsid w:val="00EA6D13"/>
    <w:rsid w:val="00EA7CBF"/>
    <w:rsid w:val="00EB036C"/>
    <w:rsid w:val="00EB0C4B"/>
    <w:rsid w:val="00EB189A"/>
    <w:rsid w:val="00EB1EB1"/>
    <w:rsid w:val="00EB3FD5"/>
    <w:rsid w:val="00EB4303"/>
    <w:rsid w:val="00EB44AB"/>
    <w:rsid w:val="00EB4C0D"/>
    <w:rsid w:val="00EB4CE1"/>
    <w:rsid w:val="00EB5C54"/>
    <w:rsid w:val="00EB5F6C"/>
    <w:rsid w:val="00EB69DF"/>
    <w:rsid w:val="00EB7CD3"/>
    <w:rsid w:val="00EB7FA6"/>
    <w:rsid w:val="00EC0B99"/>
    <w:rsid w:val="00EC0C84"/>
    <w:rsid w:val="00EC15D1"/>
    <w:rsid w:val="00EC16B8"/>
    <w:rsid w:val="00EC1777"/>
    <w:rsid w:val="00EC209B"/>
    <w:rsid w:val="00EC2BAF"/>
    <w:rsid w:val="00EC3FB3"/>
    <w:rsid w:val="00EC4A00"/>
    <w:rsid w:val="00EC4ED5"/>
    <w:rsid w:val="00EC5012"/>
    <w:rsid w:val="00EC59AF"/>
    <w:rsid w:val="00EC78F1"/>
    <w:rsid w:val="00ED051B"/>
    <w:rsid w:val="00ED0A34"/>
    <w:rsid w:val="00ED1133"/>
    <w:rsid w:val="00ED1D1C"/>
    <w:rsid w:val="00ED1D97"/>
    <w:rsid w:val="00ED2C57"/>
    <w:rsid w:val="00ED4370"/>
    <w:rsid w:val="00ED4805"/>
    <w:rsid w:val="00ED4E81"/>
    <w:rsid w:val="00ED5588"/>
    <w:rsid w:val="00ED681B"/>
    <w:rsid w:val="00ED6C04"/>
    <w:rsid w:val="00EE03EB"/>
    <w:rsid w:val="00EE1586"/>
    <w:rsid w:val="00EE29FB"/>
    <w:rsid w:val="00EE4DBF"/>
    <w:rsid w:val="00EE4E9D"/>
    <w:rsid w:val="00EE57F1"/>
    <w:rsid w:val="00EE6014"/>
    <w:rsid w:val="00EE6796"/>
    <w:rsid w:val="00EF117F"/>
    <w:rsid w:val="00EF27DA"/>
    <w:rsid w:val="00EF4776"/>
    <w:rsid w:val="00EF4B91"/>
    <w:rsid w:val="00EF4EF4"/>
    <w:rsid w:val="00EF64AB"/>
    <w:rsid w:val="00EF7118"/>
    <w:rsid w:val="00F00141"/>
    <w:rsid w:val="00F002FF"/>
    <w:rsid w:val="00F007DF"/>
    <w:rsid w:val="00F00D25"/>
    <w:rsid w:val="00F00D6F"/>
    <w:rsid w:val="00F02D0F"/>
    <w:rsid w:val="00F02E99"/>
    <w:rsid w:val="00F0330E"/>
    <w:rsid w:val="00F04036"/>
    <w:rsid w:val="00F04BC6"/>
    <w:rsid w:val="00F04E7F"/>
    <w:rsid w:val="00F059A7"/>
    <w:rsid w:val="00F05F39"/>
    <w:rsid w:val="00F05FD8"/>
    <w:rsid w:val="00F07B7B"/>
    <w:rsid w:val="00F1177D"/>
    <w:rsid w:val="00F121FF"/>
    <w:rsid w:val="00F139BA"/>
    <w:rsid w:val="00F1419D"/>
    <w:rsid w:val="00F1477A"/>
    <w:rsid w:val="00F147B7"/>
    <w:rsid w:val="00F15431"/>
    <w:rsid w:val="00F15B69"/>
    <w:rsid w:val="00F22E8B"/>
    <w:rsid w:val="00F2325F"/>
    <w:rsid w:val="00F24520"/>
    <w:rsid w:val="00F25988"/>
    <w:rsid w:val="00F26234"/>
    <w:rsid w:val="00F26F59"/>
    <w:rsid w:val="00F271AB"/>
    <w:rsid w:val="00F27995"/>
    <w:rsid w:val="00F3022A"/>
    <w:rsid w:val="00F31354"/>
    <w:rsid w:val="00F316B6"/>
    <w:rsid w:val="00F31DA4"/>
    <w:rsid w:val="00F31FF1"/>
    <w:rsid w:val="00F32BAF"/>
    <w:rsid w:val="00F3304C"/>
    <w:rsid w:val="00F33893"/>
    <w:rsid w:val="00F33C87"/>
    <w:rsid w:val="00F344D1"/>
    <w:rsid w:val="00F34820"/>
    <w:rsid w:val="00F34C68"/>
    <w:rsid w:val="00F35CE9"/>
    <w:rsid w:val="00F36177"/>
    <w:rsid w:val="00F36191"/>
    <w:rsid w:val="00F36C88"/>
    <w:rsid w:val="00F405E6"/>
    <w:rsid w:val="00F40646"/>
    <w:rsid w:val="00F4201E"/>
    <w:rsid w:val="00F43A4C"/>
    <w:rsid w:val="00F43AB0"/>
    <w:rsid w:val="00F43B77"/>
    <w:rsid w:val="00F43E94"/>
    <w:rsid w:val="00F44617"/>
    <w:rsid w:val="00F448F9"/>
    <w:rsid w:val="00F46B83"/>
    <w:rsid w:val="00F510BD"/>
    <w:rsid w:val="00F51B29"/>
    <w:rsid w:val="00F51B86"/>
    <w:rsid w:val="00F52046"/>
    <w:rsid w:val="00F53BB0"/>
    <w:rsid w:val="00F54750"/>
    <w:rsid w:val="00F54A42"/>
    <w:rsid w:val="00F55C86"/>
    <w:rsid w:val="00F57E6D"/>
    <w:rsid w:val="00F60045"/>
    <w:rsid w:val="00F60462"/>
    <w:rsid w:val="00F608A6"/>
    <w:rsid w:val="00F62662"/>
    <w:rsid w:val="00F62E0B"/>
    <w:rsid w:val="00F638F6"/>
    <w:rsid w:val="00F647BE"/>
    <w:rsid w:val="00F64C48"/>
    <w:rsid w:val="00F650EA"/>
    <w:rsid w:val="00F674D5"/>
    <w:rsid w:val="00F70F35"/>
    <w:rsid w:val="00F710A8"/>
    <w:rsid w:val="00F71619"/>
    <w:rsid w:val="00F72A4B"/>
    <w:rsid w:val="00F72D88"/>
    <w:rsid w:val="00F72F5A"/>
    <w:rsid w:val="00F72F8F"/>
    <w:rsid w:val="00F735EE"/>
    <w:rsid w:val="00F73890"/>
    <w:rsid w:val="00F738DE"/>
    <w:rsid w:val="00F74337"/>
    <w:rsid w:val="00F7451C"/>
    <w:rsid w:val="00F75A62"/>
    <w:rsid w:val="00F76D62"/>
    <w:rsid w:val="00F80369"/>
    <w:rsid w:val="00F808B2"/>
    <w:rsid w:val="00F8097C"/>
    <w:rsid w:val="00F80BDF"/>
    <w:rsid w:val="00F80D77"/>
    <w:rsid w:val="00F80E40"/>
    <w:rsid w:val="00F81229"/>
    <w:rsid w:val="00F82286"/>
    <w:rsid w:val="00F83362"/>
    <w:rsid w:val="00F842D5"/>
    <w:rsid w:val="00F84A03"/>
    <w:rsid w:val="00F8645A"/>
    <w:rsid w:val="00F86FE9"/>
    <w:rsid w:val="00F873FD"/>
    <w:rsid w:val="00F908C5"/>
    <w:rsid w:val="00F90EC7"/>
    <w:rsid w:val="00F911EC"/>
    <w:rsid w:val="00F913E5"/>
    <w:rsid w:val="00F91B28"/>
    <w:rsid w:val="00F95F34"/>
    <w:rsid w:val="00F9629C"/>
    <w:rsid w:val="00F972A0"/>
    <w:rsid w:val="00F97B26"/>
    <w:rsid w:val="00FA0326"/>
    <w:rsid w:val="00FA2693"/>
    <w:rsid w:val="00FA3167"/>
    <w:rsid w:val="00FA4102"/>
    <w:rsid w:val="00FA4EB5"/>
    <w:rsid w:val="00FA532C"/>
    <w:rsid w:val="00FA5633"/>
    <w:rsid w:val="00FA77F6"/>
    <w:rsid w:val="00FB013A"/>
    <w:rsid w:val="00FB1572"/>
    <w:rsid w:val="00FB165B"/>
    <w:rsid w:val="00FB1F38"/>
    <w:rsid w:val="00FB27E4"/>
    <w:rsid w:val="00FB3007"/>
    <w:rsid w:val="00FB4448"/>
    <w:rsid w:val="00FB7A63"/>
    <w:rsid w:val="00FB7AEC"/>
    <w:rsid w:val="00FC108D"/>
    <w:rsid w:val="00FC2757"/>
    <w:rsid w:val="00FC2838"/>
    <w:rsid w:val="00FC2FFE"/>
    <w:rsid w:val="00FC3AB2"/>
    <w:rsid w:val="00FC5D75"/>
    <w:rsid w:val="00FC5DC1"/>
    <w:rsid w:val="00FC64A1"/>
    <w:rsid w:val="00FC7025"/>
    <w:rsid w:val="00FC7F17"/>
    <w:rsid w:val="00FD0DFD"/>
    <w:rsid w:val="00FD0E4B"/>
    <w:rsid w:val="00FD1572"/>
    <w:rsid w:val="00FD2E17"/>
    <w:rsid w:val="00FD51DD"/>
    <w:rsid w:val="00FD520D"/>
    <w:rsid w:val="00FD5EE0"/>
    <w:rsid w:val="00FD635D"/>
    <w:rsid w:val="00FD6682"/>
    <w:rsid w:val="00FD6C96"/>
    <w:rsid w:val="00FE0149"/>
    <w:rsid w:val="00FE14C0"/>
    <w:rsid w:val="00FE1ED1"/>
    <w:rsid w:val="00FE2C68"/>
    <w:rsid w:val="00FE2EC5"/>
    <w:rsid w:val="00FE3D3A"/>
    <w:rsid w:val="00FE45F5"/>
    <w:rsid w:val="00FE4F16"/>
    <w:rsid w:val="00FE6006"/>
    <w:rsid w:val="00FE6A29"/>
    <w:rsid w:val="00FE79D9"/>
    <w:rsid w:val="00FE7DD7"/>
    <w:rsid w:val="00FE7F04"/>
    <w:rsid w:val="00FE7F36"/>
    <w:rsid w:val="00FF09FB"/>
    <w:rsid w:val="00FF1DBC"/>
    <w:rsid w:val="00FF1DDC"/>
    <w:rsid w:val="00FF3FED"/>
    <w:rsid w:val="00FF42FC"/>
    <w:rsid w:val="00FF61C4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BDA1-9DE5-4B7D-B49A-F11A9E7A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4</cp:revision>
  <cp:lastPrinted>2024-04-11T06:34:00Z</cp:lastPrinted>
  <dcterms:created xsi:type="dcterms:W3CDTF">2025-01-23T23:57:00Z</dcterms:created>
  <dcterms:modified xsi:type="dcterms:W3CDTF">2025-01-24T19:31:00Z</dcterms:modified>
</cp:coreProperties>
</file>