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040" w:rsidRPr="000C41B1" w:rsidRDefault="003B6040" w:rsidP="006458EC">
      <w:pPr>
        <w:tabs>
          <w:tab w:val="left" w:pos="7513"/>
        </w:tabs>
        <w:spacing w:before="240" w:after="160"/>
        <w:jc w:val="right"/>
        <w:rPr>
          <w:rFonts w:asciiTheme="minorHAnsi" w:hAnsiTheme="minorHAnsi" w:cs="Calibri"/>
          <w:b/>
          <w:sz w:val="18"/>
          <w:szCs w:val="18"/>
        </w:rPr>
      </w:pPr>
      <w:r w:rsidRPr="000C41B1">
        <w:rPr>
          <w:rFonts w:asciiTheme="minorHAnsi" w:hAnsiTheme="minorHAnsi" w:cs="Calibri"/>
          <w:b/>
          <w:sz w:val="18"/>
          <w:szCs w:val="18"/>
        </w:rPr>
        <w:t xml:space="preserve">ZAŁĄCZNIK NR </w:t>
      </w:r>
      <w:r w:rsidR="000C41B1" w:rsidRPr="000C41B1">
        <w:rPr>
          <w:rFonts w:asciiTheme="minorHAnsi" w:hAnsiTheme="minorHAnsi" w:cs="Calibri"/>
          <w:b/>
          <w:sz w:val="18"/>
          <w:szCs w:val="18"/>
        </w:rPr>
        <w:t>4</w:t>
      </w:r>
      <w:r w:rsidRPr="000C41B1">
        <w:rPr>
          <w:rFonts w:asciiTheme="minorHAnsi" w:hAnsiTheme="minorHAnsi" w:cs="Calibri"/>
          <w:b/>
          <w:sz w:val="18"/>
          <w:szCs w:val="18"/>
        </w:rPr>
        <w:t xml:space="preserve"> do SWZ</w:t>
      </w:r>
    </w:p>
    <w:p w:rsidR="003B6040" w:rsidRPr="00FA0326" w:rsidRDefault="003B6040" w:rsidP="00C40A0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2F2F2" w:themeFill="background1" w:themeFillShade="F2"/>
        <w:jc w:val="center"/>
        <w:outlineLvl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OFERTA PRZETARGOWA</w:t>
      </w:r>
    </w:p>
    <w:p w:rsidR="003B6040" w:rsidRDefault="002D01DE" w:rsidP="00430061">
      <w:pPr>
        <w:spacing w:before="240" w:after="24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B730D">
        <w:rPr>
          <w:rFonts w:asciiTheme="minorHAnsi" w:hAnsiTheme="minorHAnsi" w:cstheme="minorHAnsi"/>
          <w:sz w:val="20"/>
          <w:szCs w:val="20"/>
        </w:rPr>
        <w:t xml:space="preserve">REMONT DACHU - ŚWIETLIKÓW </w:t>
      </w:r>
      <w:r w:rsidR="000C41B1">
        <w:rPr>
          <w:rFonts w:asciiTheme="minorHAnsi" w:hAnsiTheme="minorHAnsi" w:cstheme="minorHAnsi"/>
          <w:sz w:val="20"/>
          <w:szCs w:val="20"/>
        </w:rPr>
        <w:t xml:space="preserve">DACHOWYCH </w:t>
      </w:r>
      <w:r w:rsidRPr="00FB730D">
        <w:rPr>
          <w:rFonts w:asciiTheme="minorHAnsi" w:hAnsiTheme="minorHAnsi" w:cstheme="minorHAnsi"/>
          <w:sz w:val="20"/>
          <w:szCs w:val="20"/>
        </w:rPr>
        <w:t xml:space="preserve">NAD MAŁĄ SCENĄ </w:t>
      </w:r>
      <w:r w:rsidR="000C41B1">
        <w:rPr>
          <w:rFonts w:asciiTheme="minorHAnsi" w:hAnsiTheme="minorHAnsi" w:cstheme="minorHAnsi"/>
          <w:sz w:val="20"/>
          <w:szCs w:val="20"/>
        </w:rPr>
        <w:t xml:space="preserve">SALI KONCERTOWEJ </w:t>
      </w:r>
      <w:r w:rsidRPr="00FB730D">
        <w:rPr>
          <w:rFonts w:asciiTheme="minorHAnsi" w:hAnsiTheme="minorHAnsi" w:cstheme="minorHAnsi"/>
          <w:sz w:val="20"/>
          <w:szCs w:val="20"/>
        </w:rPr>
        <w:t>W NARODOWYM CENTRUM POLSKIEJ PIOSENKI W OPOLU - WYMIANA POKRYCIA I SZKLENIA ŚWIETLIKÓW I KLAP DYMOWYCH W ŚWIETLIKACH</w:t>
      </w:r>
    </w:p>
    <w:p w:rsidR="003B6040" w:rsidRPr="00340F76" w:rsidRDefault="00C572BB" w:rsidP="008153DB">
      <w:pPr>
        <w:pStyle w:val="Nagwek"/>
        <w:tabs>
          <w:tab w:val="clear" w:pos="4536"/>
          <w:tab w:val="clear" w:pos="9072"/>
        </w:tabs>
        <w:suppressAutoHyphens/>
        <w:spacing w:after="120" w:line="276" w:lineRule="auto"/>
        <w:jc w:val="left"/>
        <w:rPr>
          <w:rFonts w:asciiTheme="minorHAnsi" w:hAnsiTheme="minorHAnsi" w:cstheme="minorHAnsi"/>
          <w:b/>
          <w:sz w:val="20"/>
          <w:szCs w:val="20"/>
        </w:rPr>
      </w:pPr>
      <w:r w:rsidRPr="00340F76">
        <w:rPr>
          <w:rFonts w:asciiTheme="minorHAnsi" w:hAnsiTheme="minorHAnsi" w:cstheme="minorHAnsi"/>
          <w:b/>
          <w:sz w:val="20"/>
          <w:szCs w:val="20"/>
        </w:rPr>
        <w:t>DANE DOTYCZĄCE ZAMAWIAJĄCEGO:</w:t>
      </w:r>
    </w:p>
    <w:p w:rsidR="003B6040" w:rsidRPr="00340F76" w:rsidRDefault="003B6040" w:rsidP="008153DB">
      <w:pPr>
        <w:tabs>
          <w:tab w:val="left" w:pos="5954"/>
        </w:tabs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340F76">
        <w:rPr>
          <w:rFonts w:asciiTheme="minorHAnsi" w:hAnsiTheme="minorHAnsi" w:cstheme="minorHAnsi"/>
          <w:sz w:val="20"/>
          <w:szCs w:val="20"/>
        </w:rPr>
        <w:t>Narodowe Centrum Polskiej Piosenki</w:t>
      </w:r>
      <w:r w:rsidR="00E24765">
        <w:rPr>
          <w:rFonts w:asciiTheme="minorHAnsi" w:hAnsiTheme="minorHAnsi" w:cstheme="minorHAnsi"/>
          <w:sz w:val="20"/>
          <w:szCs w:val="20"/>
        </w:rPr>
        <w:t xml:space="preserve">, </w:t>
      </w:r>
      <w:r w:rsidRPr="00340F76">
        <w:rPr>
          <w:rFonts w:asciiTheme="minorHAnsi" w:hAnsiTheme="minorHAnsi" w:cstheme="minorHAnsi"/>
          <w:sz w:val="20"/>
          <w:szCs w:val="20"/>
        </w:rPr>
        <w:t>ul. Piastowska 14A, 45-081 Opole</w:t>
      </w:r>
    </w:p>
    <w:p w:rsidR="003B6040" w:rsidRPr="008B763D" w:rsidRDefault="003B6040" w:rsidP="008153DB">
      <w:pPr>
        <w:pStyle w:val="Nagwek"/>
        <w:tabs>
          <w:tab w:val="clear" w:pos="4536"/>
          <w:tab w:val="clear" w:pos="9072"/>
        </w:tabs>
        <w:suppressAutoHyphens/>
        <w:spacing w:after="120" w:line="276" w:lineRule="auto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8B763D">
        <w:rPr>
          <w:rFonts w:asciiTheme="minorHAnsi" w:hAnsiTheme="minorHAnsi" w:cstheme="minorHAnsi"/>
          <w:b/>
          <w:bCs/>
          <w:sz w:val="20"/>
          <w:szCs w:val="20"/>
        </w:rPr>
        <w:t>DANE DOTYCZĄCE WYKONAWCY</w:t>
      </w:r>
      <w:r w:rsidR="00C572BB">
        <w:rPr>
          <w:rFonts w:asciiTheme="minorHAnsi" w:hAnsiTheme="minorHAnsi" w:cstheme="minorHAnsi"/>
          <w:b/>
          <w:bCs/>
          <w:sz w:val="20"/>
          <w:szCs w:val="20"/>
        </w:rPr>
        <w:t xml:space="preserve"> *</w:t>
      </w:r>
    </w:p>
    <w:p w:rsidR="003B6040" w:rsidRPr="008B763D" w:rsidRDefault="003B6040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Nazwa:</w:t>
      </w:r>
      <w:r w:rsidRPr="008B763D">
        <w:rPr>
          <w:rFonts w:asciiTheme="minorHAnsi" w:hAnsiTheme="minorHAnsi" w:cstheme="minorHAnsi"/>
          <w:sz w:val="20"/>
          <w:szCs w:val="20"/>
        </w:rPr>
        <w:tab/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………………………………………………………………………………………………………………………………..………</w:t>
      </w:r>
    </w:p>
    <w:p w:rsidR="003B6040" w:rsidRPr="008B763D" w:rsidRDefault="003B6040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Adres:</w:t>
      </w:r>
      <w:r w:rsidRPr="008B763D">
        <w:rPr>
          <w:rFonts w:asciiTheme="minorHAnsi" w:hAnsiTheme="minorHAnsi" w:cstheme="minorHAnsi"/>
          <w:sz w:val="20"/>
          <w:szCs w:val="20"/>
        </w:rPr>
        <w:tab/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………………………………………………………………………………………………………………………………..………</w:t>
      </w:r>
    </w:p>
    <w:p w:rsidR="003B6040" w:rsidRPr="008B763D" w:rsidRDefault="003B6040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  <w:lang w:val="en-US"/>
        </w:rPr>
        <w:t>REGON:</w:t>
      </w:r>
      <w:r w:rsidRPr="008B763D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8B763D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8B763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………………………………………………………………………………………………………………………………..………</w:t>
      </w:r>
    </w:p>
    <w:p w:rsidR="003B6040" w:rsidRPr="008B763D" w:rsidRDefault="003B6040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NIP:</w:t>
      </w:r>
      <w:r w:rsidRPr="008B763D">
        <w:rPr>
          <w:rFonts w:asciiTheme="minorHAnsi" w:hAnsiTheme="minorHAnsi" w:cstheme="minorHAnsi"/>
          <w:sz w:val="20"/>
          <w:szCs w:val="20"/>
        </w:rPr>
        <w:tab/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………………………………………………………………………………………………………………………………..………</w:t>
      </w:r>
    </w:p>
    <w:p w:rsidR="003B6040" w:rsidRPr="008B763D" w:rsidRDefault="003B6040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Nr telefonu:</w:t>
      </w:r>
      <w:r w:rsidRPr="008B763D">
        <w:rPr>
          <w:rFonts w:asciiTheme="minorHAnsi" w:hAnsiTheme="minorHAnsi" w:cstheme="minorHAnsi"/>
          <w:sz w:val="20"/>
          <w:szCs w:val="20"/>
        </w:rPr>
        <w:tab/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………………………………………………………………………………………………………………………………..………</w:t>
      </w:r>
    </w:p>
    <w:p w:rsidR="003B6040" w:rsidRPr="008B763D" w:rsidRDefault="003B6040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Adres e-mail:</w:t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………………………………………………………………………………………………………………………………..………</w:t>
      </w:r>
    </w:p>
    <w:p w:rsidR="00430061" w:rsidRDefault="00C572BB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cs="Calibri"/>
          <w:sz w:val="20"/>
          <w:szCs w:val="20"/>
        </w:rPr>
      </w:pPr>
      <w:r w:rsidRPr="00C572BB">
        <w:rPr>
          <w:rFonts w:cs="Calibri"/>
          <w:sz w:val="20"/>
          <w:szCs w:val="20"/>
        </w:rPr>
        <w:t xml:space="preserve">Adres strony internetowej lub innej ogólnodostępnej, bezpłatnej bazy danych z danymi rejestrowymi Wykonawcy (KRS, CEIDG lub inny właściwy rejestr) potwierdzającymi umocowanie osoby działającej w imieniu </w:t>
      </w:r>
    </w:p>
    <w:p w:rsidR="00C572BB" w:rsidRPr="00C572BB" w:rsidRDefault="00C572BB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572BB">
        <w:rPr>
          <w:rFonts w:cs="Calibri"/>
          <w:sz w:val="20"/>
          <w:szCs w:val="20"/>
        </w:rPr>
        <w:t xml:space="preserve">Wykonawcy do jego reprezentowania: </w:t>
      </w:r>
      <w:r w:rsidR="00E24765">
        <w:rPr>
          <w:rFonts w:cs="Calibri"/>
          <w:sz w:val="20"/>
          <w:szCs w:val="20"/>
        </w:rPr>
        <w:t>……………..</w:t>
      </w:r>
      <w:r w:rsidRPr="00C572BB">
        <w:rPr>
          <w:rFonts w:cs="Calibri"/>
          <w:sz w:val="20"/>
          <w:szCs w:val="20"/>
        </w:rPr>
        <w:t>...................................</w:t>
      </w:r>
      <w:r>
        <w:rPr>
          <w:rFonts w:cs="Calibri"/>
          <w:sz w:val="20"/>
          <w:szCs w:val="20"/>
        </w:rPr>
        <w:t>..</w:t>
      </w:r>
      <w:r w:rsidR="00430061">
        <w:rPr>
          <w:rFonts w:cs="Calibri"/>
          <w:sz w:val="20"/>
          <w:szCs w:val="20"/>
        </w:rPr>
        <w:t>........</w:t>
      </w:r>
      <w:r>
        <w:rPr>
          <w:rFonts w:cs="Calibri"/>
          <w:sz w:val="20"/>
          <w:szCs w:val="20"/>
        </w:rPr>
        <w:t>............</w:t>
      </w:r>
      <w:r w:rsidRPr="00C572BB">
        <w:rPr>
          <w:rFonts w:cs="Calibri"/>
          <w:sz w:val="20"/>
          <w:szCs w:val="20"/>
        </w:rPr>
        <w:t>.....</w:t>
      </w:r>
      <w:r w:rsidR="00E24765">
        <w:rPr>
          <w:rFonts w:cs="Calibri"/>
          <w:sz w:val="20"/>
          <w:szCs w:val="20"/>
        </w:rPr>
        <w:t>........................</w:t>
      </w:r>
      <w:r w:rsidR="000B6B37">
        <w:rPr>
          <w:rFonts w:cs="Calibri"/>
          <w:sz w:val="20"/>
          <w:szCs w:val="20"/>
        </w:rPr>
        <w:t>.....</w:t>
      </w:r>
      <w:r w:rsidRPr="00C572BB">
        <w:rPr>
          <w:rFonts w:cs="Calibri"/>
          <w:sz w:val="20"/>
          <w:szCs w:val="20"/>
        </w:rPr>
        <w:t>.......</w:t>
      </w:r>
    </w:p>
    <w:p w:rsidR="003B6040" w:rsidRPr="008B763D" w:rsidRDefault="003B6040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Wykonawca jest (zaznaczyć odpowiednie):</w:t>
      </w:r>
    </w:p>
    <w:p w:rsidR="003B6040" w:rsidRPr="008B763D" w:rsidRDefault="003B6040" w:rsidP="008153DB">
      <w:pPr>
        <w:spacing w:after="120" w:line="276" w:lineRule="auto"/>
        <w:ind w:left="426" w:right="23" w:firstLine="17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="MS Gothic" w:eastAsia="MS Gothic" w:hAnsi="MS Gothic" w:cs="MS Gothic" w:hint="eastAsia"/>
          <w:sz w:val="20"/>
          <w:szCs w:val="20"/>
        </w:rPr>
        <w:t>☐</w:t>
      </w:r>
      <w:r w:rsidRPr="008B763D">
        <w:rPr>
          <w:rFonts w:asciiTheme="minorHAnsi" w:eastAsia="MS Mincho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>mikroprzedsiębiorstwem</w:t>
      </w:r>
    </w:p>
    <w:p w:rsidR="003B6040" w:rsidRPr="008B763D" w:rsidRDefault="003B6040" w:rsidP="008153DB">
      <w:pPr>
        <w:spacing w:after="120" w:line="276" w:lineRule="auto"/>
        <w:ind w:left="426" w:right="23" w:firstLine="17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="MS Gothic" w:eastAsia="MS Gothic" w:hAnsi="MS Gothic" w:cs="MS Gothic" w:hint="eastAsia"/>
          <w:sz w:val="20"/>
          <w:szCs w:val="20"/>
        </w:rPr>
        <w:t>☐</w:t>
      </w:r>
      <w:r w:rsidRPr="008B763D">
        <w:rPr>
          <w:rFonts w:asciiTheme="minorHAnsi" w:eastAsia="MS Mincho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>małym przedsiębiorstwem</w:t>
      </w:r>
    </w:p>
    <w:p w:rsidR="003B6040" w:rsidRPr="008B763D" w:rsidRDefault="003B6040" w:rsidP="008153DB">
      <w:pPr>
        <w:spacing w:after="120" w:line="276" w:lineRule="auto"/>
        <w:ind w:left="426" w:right="23" w:firstLine="17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="MS Gothic" w:eastAsia="MS Gothic" w:hAnsi="MS Gothic" w:cs="MS Gothic" w:hint="eastAsia"/>
          <w:sz w:val="20"/>
          <w:szCs w:val="20"/>
        </w:rPr>
        <w:t>☐</w:t>
      </w:r>
      <w:r w:rsidRPr="008B763D">
        <w:rPr>
          <w:rFonts w:asciiTheme="minorHAnsi" w:eastAsia="MS Mincho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>średnim przedsiębiorstwem</w:t>
      </w:r>
    </w:p>
    <w:p w:rsidR="003B6040" w:rsidRDefault="003B6040" w:rsidP="008153DB">
      <w:pPr>
        <w:spacing w:after="120" w:line="276" w:lineRule="auto"/>
        <w:ind w:left="426" w:right="23" w:firstLine="17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="MS Gothic" w:eastAsia="MS Gothic" w:hAnsi="MS Gothic" w:cs="MS Gothic" w:hint="eastAsia"/>
          <w:sz w:val="20"/>
          <w:szCs w:val="20"/>
        </w:rPr>
        <w:t>☐</w:t>
      </w:r>
      <w:r w:rsidRPr="008B763D">
        <w:rPr>
          <w:rFonts w:asciiTheme="minorHAnsi" w:eastAsia="MS Mincho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 xml:space="preserve">inny rodzaj: </w:t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………………………………………………………………………………………………………………………………..………</w:t>
      </w:r>
    </w:p>
    <w:p w:rsidR="00BB0A1C" w:rsidRPr="00B70D6F" w:rsidRDefault="00BB0A1C" w:rsidP="008153DB">
      <w:pPr>
        <w:spacing w:after="120" w:line="276" w:lineRule="auto"/>
        <w:ind w:right="23"/>
        <w:rPr>
          <w:rFonts w:asciiTheme="minorHAnsi" w:hAnsiTheme="minorHAnsi" w:cstheme="minorHAnsi"/>
          <w:sz w:val="16"/>
          <w:szCs w:val="16"/>
        </w:rPr>
      </w:pPr>
      <w:r w:rsidRPr="00400D6F">
        <w:rPr>
          <w:rFonts w:cs="Calibri"/>
          <w:b/>
          <w:sz w:val="16"/>
          <w:szCs w:val="16"/>
        </w:rPr>
        <w:t>*</w:t>
      </w:r>
      <w:r w:rsidRPr="00B70D6F">
        <w:rPr>
          <w:rFonts w:cs="Calibri"/>
          <w:sz w:val="16"/>
          <w:szCs w:val="16"/>
        </w:rPr>
        <w:t>W przypadku składania oferty przez podmioty występujące wspólnie powyższe dane należy podać dla wszystkich członków konsorcjum, spółki cywilnej.</w:t>
      </w:r>
    </w:p>
    <w:p w:rsidR="003B6040" w:rsidRPr="008B763D" w:rsidRDefault="003B6040" w:rsidP="008153DB">
      <w:pPr>
        <w:pStyle w:val="Tekstpodstawowy21"/>
        <w:overflowPunct w:val="0"/>
        <w:autoSpaceDE w:val="0"/>
        <w:autoSpaceDN w:val="0"/>
        <w:adjustRightInd w:val="0"/>
        <w:spacing w:after="120" w:line="276" w:lineRule="auto"/>
        <w:ind w:right="49"/>
        <w:textAlignment w:val="baseline"/>
        <w:rPr>
          <w:rFonts w:asciiTheme="minorHAnsi" w:hAnsiTheme="minorHAnsi" w:cstheme="minorHAnsi"/>
          <w:sz w:val="20"/>
        </w:rPr>
      </w:pPr>
      <w:r w:rsidRPr="008B763D">
        <w:rPr>
          <w:rFonts w:asciiTheme="minorHAnsi" w:hAnsiTheme="minorHAnsi" w:cstheme="minorHAnsi"/>
          <w:b/>
          <w:sz w:val="20"/>
        </w:rPr>
        <w:t xml:space="preserve">WSZELKĄ KORESPONDENCJĘ </w:t>
      </w:r>
      <w:r w:rsidRPr="008B763D">
        <w:rPr>
          <w:rFonts w:asciiTheme="minorHAnsi" w:hAnsiTheme="minorHAnsi" w:cstheme="minorHAnsi"/>
          <w:sz w:val="20"/>
        </w:rPr>
        <w:t>w sprawie niniejszego postępowania</w:t>
      </w:r>
      <w:r w:rsidRPr="008B763D">
        <w:rPr>
          <w:rFonts w:asciiTheme="minorHAnsi" w:hAnsiTheme="minorHAnsi" w:cstheme="minorHAnsi"/>
          <w:b/>
          <w:sz w:val="20"/>
        </w:rPr>
        <w:t xml:space="preserve"> </w:t>
      </w:r>
      <w:r w:rsidRPr="008B763D">
        <w:rPr>
          <w:rFonts w:asciiTheme="minorHAnsi" w:hAnsiTheme="minorHAnsi" w:cstheme="minorHAnsi"/>
          <w:sz w:val="20"/>
        </w:rPr>
        <w:t>należy kierować:</w:t>
      </w:r>
    </w:p>
    <w:p w:rsidR="003B6040" w:rsidRPr="008B763D" w:rsidRDefault="003B6040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Imię i nazwisko:</w:t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………………………………………………………………………………………………………………………………..………</w:t>
      </w:r>
    </w:p>
    <w:p w:rsidR="003B6040" w:rsidRDefault="003B6040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Nr telefonu:</w:t>
      </w:r>
      <w:r w:rsidRPr="008B763D">
        <w:rPr>
          <w:rFonts w:asciiTheme="minorHAnsi" w:hAnsiTheme="minorHAnsi" w:cstheme="minorHAnsi"/>
          <w:sz w:val="20"/>
          <w:szCs w:val="20"/>
        </w:rPr>
        <w:tab/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………………………………………………………………………………………………………………………………..………</w:t>
      </w:r>
    </w:p>
    <w:p w:rsidR="003B6040" w:rsidRPr="008B763D" w:rsidRDefault="003B6040" w:rsidP="008153DB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Adres e-mail:</w:t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………………………………………………………………………………………………………………………………..………</w:t>
      </w:r>
    </w:p>
    <w:p w:rsidR="003B6040" w:rsidRDefault="003B6040" w:rsidP="008153DB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bCs/>
          <w:sz w:val="20"/>
          <w:szCs w:val="20"/>
        </w:rPr>
        <w:t xml:space="preserve">W odpowiedzi </w:t>
      </w:r>
      <w:r w:rsidR="00BB0A1C">
        <w:rPr>
          <w:rFonts w:asciiTheme="minorHAnsi" w:hAnsiTheme="minorHAnsi" w:cstheme="minorHAnsi"/>
          <w:bCs/>
          <w:sz w:val="20"/>
          <w:szCs w:val="20"/>
        </w:rPr>
        <w:t xml:space="preserve">na </w:t>
      </w:r>
      <w:r w:rsidRPr="008B763D">
        <w:rPr>
          <w:rFonts w:asciiTheme="minorHAnsi" w:hAnsiTheme="minorHAnsi" w:cstheme="minorHAnsi"/>
          <w:bCs/>
          <w:sz w:val="20"/>
          <w:szCs w:val="20"/>
        </w:rPr>
        <w:t xml:space="preserve">ogłoszenie o zamówieniu </w:t>
      </w:r>
      <w:r w:rsidRPr="008B763D">
        <w:rPr>
          <w:rFonts w:asciiTheme="minorHAnsi" w:hAnsiTheme="minorHAnsi" w:cstheme="minorHAnsi"/>
          <w:sz w:val="20"/>
          <w:szCs w:val="20"/>
        </w:rPr>
        <w:t>w postępowaniu o udzielenie zamówienia publicznego prowadzonym w</w:t>
      </w:r>
      <w:r w:rsidR="00123550">
        <w:rPr>
          <w:rFonts w:asciiTheme="minorHAnsi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 xml:space="preserve">trybie </w:t>
      </w:r>
      <w:r w:rsidRPr="008B763D">
        <w:rPr>
          <w:rFonts w:asciiTheme="minorHAnsi" w:eastAsiaTheme="majorEastAsia" w:hAnsiTheme="minorHAnsi" w:cstheme="minorHAnsi"/>
          <w:sz w:val="20"/>
          <w:szCs w:val="20"/>
        </w:rPr>
        <w:t xml:space="preserve">podstawowym </w:t>
      </w:r>
      <w:r w:rsidR="00FE45A7">
        <w:rPr>
          <w:rFonts w:asciiTheme="minorHAnsi" w:eastAsiaTheme="majorEastAsia" w:hAnsiTheme="minorHAnsi" w:cstheme="minorHAnsi"/>
          <w:sz w:val="20"/>
          <w:szCs w:val="20"/>
        </w:rPr>
        <w:t>z możliwością</w:t>
      </w:r>
      <w:r w:rsidRPr="008B763D">
        <w:rPr>
          <w:rFonts w:asciiTheme="minorHAnsi" w:eastAsiaTheme="majorEastAsia" w:hAnsiTheme="minorHAnsi" w:cstheme="minorHAnsi"/>
          <w:sz w:val="20"/>
          <w:szCs w:val="20"/>
        </w:rPr>
        <w:t xml:space="preserve"> negocjacji,</w:t>
      </w:r>
      <w:r w:rsidRPr="008B763D">
        <w:rPr>
          <w:rFonts w:asciiTheme="minorHAnsi" w:hAnsiTheme="minorHAnsi" w:cstheme="minorHAnsi"/>
          <w:sz w:val="20"/>
          <w:szCs w:val="20"/>
        </w:rPr>
        <w:t xml:space="preserve"> na zadanie pn. </w:t>
      </w:r>
      <w:r w:rsidR="00BB0A1C" w:rsidRPr="000B4EFA">
        <w:rPr>
          <w:rFonts w:asciiTheme="minorHAnsi" w:hAnsiTheme="minorHAnsi" w:cstheme="minorHAnsi"/>
          <w:sz w:val="20"/>
          <w:szCs w:val="20"/>
        </w:rPr>
        <w:t>„</w:t>
      </w:r>
      <w:r w:rsidR="002D01DE" w:rsidRPr="00FB730D">
        <w:rPr>
          <w:rFonts w:asciiTheme="minorHAnsi" w:hAnsiTheme="minorHAnsi" w:cstheme="minorHAnsi"/>
          <w:sz w:val="20"/>
          <w:szCs w:val="20"/>
        </w:rPr>
        <w:t xml:space="preserve">Remont dachu - świetlików nad Małą Sceną </w:t>
      </w:r>
      <w:r w:rsidR="000C41B1">
        <w:rPr>
          <w:rFonts w:asciiTheme="minorHAnsi" w:hAnsiTheme="minorHAnsi" w:cstheme="minorHAnsi"/>
          <w:sz w:val="20"/>
          <w:szCs w:val="20"/>
        </w:rPr>
        <w:t xml:space="preserve">Sali Koncertowej </w:t>
      </w:r>
      <w:r w:rsidR="002D01DE" w:rsidRPr="00FB730D">
        <w:rPr>
          <w:rFonts w:asciiTheme="minorHAnsi" w:hAnsiTheme="minorHAnsi" w:cstheme="minorHAnsi"/>
          <w:sz w:val="20"/>
          <w:szCs w:val="20"/>
        </w:rPr>
        <w:t>w Narodowym Centrum Polskiej Piosenki w Opolu - wymiana pokrycia i szklenia świetlików i klap dymowych w świetlikach</w:t>
      </w:r>
      <w:r w:rsidR="00BB0A1C">
        <w:rPr>
          <w:rFonts w:asciiTheme="minorHAnsi" w:hAnsiTheme="minorHAnsi" w:cstheme="minorHAnsi"/>
          <w:sz w:val="20"/>
          <w:szCs w:val="20"/>
        </w:rPr>
        <w:t>”</w:t>
      </w:r>
      <w:r w:rsidRPr="008B763D">
        <w:rPr>
          <w:rFonts w:asciiTheme="minorHAnsi" w:eastAsia="BookmanOldStyle,Bold" w:hAnsiTheme="minorHAnsi" w:cstheme="minorHAnsi"/>
          <w:bCs/>
          <w:sz w:val="20"/>
          <w:szCs w:val="20"/>
        </w:rPr>
        <w:t>,</w:t>
      </w:r>
      <w:r w:rsidRPr="008B763D">
        <w:rPr>
          <w:rFonts w:asciiTheme="minorHAnsi" w:eastAsia="BookmanOldStyle,Bold" w:hAnsiTheme="minorHAnsi" w:cstheme="minorHAnsi"/>
          <w:bCs/>
          <w:i/>
          <w:sz w:val="20"/>
          <w:szCs w:val="20"/>
        </w:rPr>
        <w:t xml:space="preserve"> </w:t>
      </w:r>
      <w:r w:rsidRPr="008B763D">
        <w:rPr>
          <w:rFonts w:asciiTheme="minorHAnsi" w:hAnsiTheme="minorHAnsi" w:cstheme="minorHAnsi"/>
          <w:sz w:val="20"/>
          <w:szCs w:val="20"/>
        </w:rPr>
        <w:t>składamy niniejszym ofertę, oświadczając jednocześnie, że akceptujemy w całości wszystkie warunki zawarte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>Specyfikacji Warunków Zamówienia (SWZ) jako wyłączną podstawę procedury przetargowej.</w:t>
      </w:r>
    </w:p>
    <w:p w:rsidR="003B6040" w:rsidRPr="008B763D" w:rsidRDefault="003B6040" w:rsidP="008153DB">
      <w:pPr>
        <w:pStyle w:val="Standard"/>
        <w:numPr>
          <w:ilvl w:val="0"/>
          <w:numId w:val="17"/>
        </w:numPr>
        <w:suppressAutoHyphens w:val="0"/>
        <w:autoSpaceDE w:val="0"/>
        <w:adjustRightInd w:val="0"/>
        <w:spacing w:after="120" w:line="276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b/>
          <w:sz w:val="20"/>
          <w:szCs w:val="20"/>
        </w:rPr>
        <w:t>Oferta jest złożona przez</w:t>
      </w:r>
      <w:r w:rsidRPr="008B763D">
        <w:rPr>
          <w:rFonts w:asciiTheme="minorHAnsi" w:hAnsiTheme="minorHAnsi" w:cstheme="minorHAnsi"/>
          <w:sz w:val="20"/>
          <w:szCs w:val="20"/>
        </w:rPr>
        <w:t xml:space="preserve"> </w:t>
      </w:r>
      <w:r w:rsidRPr="008B763D">
        <w:rPr>
          <w:rFonts w:asciiTheme="minorHAnsi" w:hAnsiTheme="minorHAnsi" w:cstheme="minorHAnsi"/>
          <w:sz w:val="16"/>
          <w:szCs w:val="16"/>
        </w:rPr>
        <w:t>(wypełnić właściwe)</w:t>
      </w:r>
      <w:r w:rsidRPr="008B763D">
        <w:rPr>
          <w:rFonts w:asciiTheme="minorHAnsi" w:hAnsiTheme="minorHAnsi" w:cstheme="minorHAnsi"/>
          <w:b/>
          <w:sz w:val="20"/>
          <w:szCs w:val="20"/>
        </w:rPr>
        <w:t>:</w:t>
      </w:r>
    </w:p>
    <w:p w:rsidR="00B14ADA" w:rsidRDefault="003B6040" w:rsidP="008153DB">
      <w:pPr>
        <w:pStyle w:val="Standard"/>
        <w:numPr>
          <w:ilvl w:val="1"/>
          <w:numId w:val="16"/>
        </w:numPr>
        <w:suppressAutoHyphens w:val="0"/>
        <w:autoSpaceDE w:val="0"/>
        <w:adjustRightInd w:val="0"/>
        <w:spacing w:after="120" w:line="276" w:lineRule="auto"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b/>
          <w:sz w:val="20"/>
          <w:szCs w:val="20"/>
        </w:rPr>
        <w:t xml:space="preserve">Firmę </w:t>
      </w:r>
      <w:r w:rsidRPr="008B763D">
        <w:rPr>
          <w:rFonts w:asciiTheme="minorHAnsi" w:hAnsiTheme="minorHAnsi" w:cstheme="minorHAnsi"/>
          <w:sz w:val="16"/>
          <w:szCs w:val="16"/>
        </w:rPr>
        <w:t>(podać nazwę firmy jako podmiotu występującego samodzielnie)</w:t>
      </w:r>
      <w:r w:rsidRPr="008B763D">
        <w:rPr>
          <w:rFonts w:asciiTheme="minorHAnsi" w:hAnsiTheme="minorHAnsi" w:cstheme="minorHAnsi"/>
          <w:sz w:val="20"/>
          <w:szCs w:val="20"/>
        </w:rPr>
        <w:t>:</w:t>
      </w:r>
    </w:p>
    <w:p w:rsidR="00B14ADA" w:rsidRDefault="003B6040" w:rsidP="008153DB">
      <w:pPr>
        <w:pStyle w:val="Standard"/>
        <w:suppressAutoHyphens w:val="0"/>
        <w:autoSpaceDE w:val="0"/>
        <w:adjustRightInd w:val="0"/>
        <w:spacing w:after="120" w:line="276" w:lineRule="auto"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14AD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………………………………………………………………………….....................................................................................................</w:t>
      </w:r>
    </w:p>
    <w:p w:rsidR="00B14ADA" w:rsidRDefault="003B6040" w:rsidP="00430061">
      <w:pPr>
        <w:pStyle w:val="Standard"/>
        <w:suppressAutoHyphens w:val="0"/>
        <w:autoSpaceDE w:val="0"/>
        <w:adjustRightInd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która ustanowiła/nie ustanowiła</w:t>
      </w:r>
      <w:r w:rsidRPr="004E5574">
        <w:rPr>
          <w:rFonts w:asciiTheme="minorHAnsi" w:hAnsiTheme="minorHAnsi" w:cstheme="minorHAnsi"/>
          <w:sz w:val="20"/>
          <w:szCs w:val="20"/>
        </w:rPr>
        <w:t>*</w:t>
      </w:r>
      <w:r w:rsidR="00B14ADA">
        <w:rPr>
          <w:rFonts w:asciiTheme="minorHAnsi" w:hAnsiTheme="minorHAnsi" w:cstheme="minorHAnsi"/>
          <w:sz w:val="20"/>
          <w:szCs w:val="20"/>
        </w:rPr>
        <w:t xml:space="preserve"> pełnomocnika </w:t>
      </w:r>
      <w:r w:rsidRPr="008B763D">
        <w:rPr>
          <w:rFonts w:asciiTheme="minorHAnsi" w:hAnsiTheme="minorHAnsi" w:cstheme="minorHAnsi"/>
          <w:sz w:val="20"/>
          <w:szCs w:val="20"/>
        </w:rPr>
        <w:t>do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>reprezentowania w postępowaniu/do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>reprezentowania w</w:t>
      </w:r>
      <w:r w:rsidR="00372FFE">
        <w:rPr>
          <w:rFonts w:asciiTheme="minorHAnsi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>postępowaniu i do zawarcia umowy</w:t>
      </w:r>
      <w:r>
        <w:rPr>
          <w:rFonts w:asciiTheme="minorHAnsi" w:hAnsiTheme="minorHAnsi" w:cstheme="minorHAnsi"/>
          <w:sz w:val="20"/>
          <w:szCs w:val="20"/>
        </w:rPr>
        <w:t>**</w:t>
      </w:r>
      <w:r w:rsidRPr="008B763D">
        <w:rPr>
          <w:rFonts w:asciiTheme="minorHAnsi" w:hAnsiTheme="minorHAnsi" w:cstheme="minorHAnsi"/>
          <w:sz w:val="20"/>
          <w:szCs w:val="20"/>
        </w:rPr>
        <w:t>.</w:t>
      </w:r>
    </w:p>
    <w:p w:rsidR="003B6040" w:rsidRPr="008B763D" w:rsidRDefault="003B6040" w:rsidP="008153DB">
      <w:pPr>
        <w:pStyle w:val="Standard"/>
        <w:suppressAutoHyphens w:val="0"/>
        <w:autoSpaceDE w:val="0"/>
        <w:adjustRightInd w:val="0"/>
        <w:spacing w:after="120" w:line="276" w:lineRule="auto"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Wymienione pełnomocnictwo zostało załączone do oferty</w:t>
      </w:r>
      <w:r w:rsidRPr="008B763D">
        <w:rPr>
          <w:rFonts w:asciiTheme="minorHAnsi" w:hAnsiTheme="minorHAnsi" w:cstheme="minorHAnsi"/>
          <w:b/>
          <w:sz w:val="20"/>
          <w:szCs w:val="20"/>
        </w:rPr>
        <w:t>*</w:t>
      </w:r>
    </w:p>
    <w:p w:rsidR="00B14ADA" w:rsidRDefault="003B6040" w:rsidP="008153DB">
      <w:pPr>
        <w:pStyle w:val="Standard"/>
        <w:numPr>
          <w:ilvl w:val="1"/>
          <w:numId w:val="16"/>
        </w:numPr>
        <w:suppressAutoHyphens w:val="0"/>
        <w:autoSpaceDE w:val="0"/>
        <w:adjustRightInd w:val="0"/>
        <w:spacing w:after="120" w:line="276" w:lineRule="auto"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S</w:t>
      </w:r>
      <w:r w:rsidRPr="008B763D">
        <w:rPr>
          <w:rFonts w:asciiTheme="minorHAnsi" w:hAnsiTheme="minorHAnsi" w:cstheme="minorHAnsi"/>
          <w:b/>
          <w:sz w:val="20"/>
          <w:szCs w:val="20"/>
        </w:rPr>
        <w:t>półkę cywilną</w:t>
      </w:r>
      <w:r w:rsidRPr="008B763D">
        <w:rPr>
          <w:rFonts w:asciiTheme="minorHAnsi" w:hAnsiTheme="minorHAnsi" w:cstheme="minorHAnsi"/>
          <w:sz w:val="20"/>
          <w:szCs w:val="20"/>
        </w:rPr>
        <w:t xml:space="preserve"> składającą się z następujących wspólników:</w:t>
      </w:r>
    </w:p>
    <w:p w:rsidR="00B14ADA" w:rsidRDefault="003B6040" w:rsidP="008153DB">
      <w:pPr>
        <w:pStyle w:val="Standard"/>
        <w:suppressAutoHyphens w:val="0"/>
        <w:autoSpaceDE w:val="0"/>
        <w:adjustRightInd w:val="0"/>
        <w:spacing w:after="120" w:line="276" w:lineRule="auto"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14AD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………………………………………………………………………….....................................................................................................</w:t>
      </w:r>
    </w:p>
    <w:p w:rsidR="00B14ADA" w:rsidRDefault="003B6040" w:rsidP="008153DB">
      <w:pPr>
        <w:pStyle w:val="Standard"/>
        <w:suppressAutoHyphens w:val="0"/>
        <w:autoSpaceDE w:val="0"/>
        <w:adjustRightInd w:val="0"/>
        <w:spacing w:after="120" w:line="276" w:lineRule="auto"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………………………………………………………………………….........................................................................</w:t>
      </w:r>
      <w:r w:rsidR="00B14ADA">
        <w:rPr>
          <w:rFonts w:asciiTheme="minorHAnsi" w:hAnsiTheme="minorHAnsi" w:cstheme="minorHAnsi"/>
          <w:sz w:val="20"/>
          <w:szCs w:val="20"/>
        </w:rPr>
        <w:t>............................</w:t>
      </w:r>
    </w:p>
    <w:p w:rsidR="00B14ADA" w:rsidRDefault="003B6040" w:rsidP="008153DB">
      <w:pPr>
        <w:pStyle w:val="Standard"/>
        <w:suppressAutoHyphens w:val="0"/>
        <w:autoSpaceDE w:val="0"/>
        <w:adjustRightInd w:val="0"/>
        <w:spacing w:after="120" w:line="276" w:lineRule="auto"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która ustanowiła/nie ustanowiła</w:t>
      </w:r>
      <w:r w:rsidRPr="008B763D">
        <w:rPr>
          <w:rFonts w:asciiTheme="minorHAnsi" w:hAnsiTheme="minorHAnsi" w:cstheme="minorHAnsi"/>
          <w:b/>
          <w:sz w:val="20"/>
          <w:szCs w:val="20"/>
        </w:rPr>
        <w:t>*</w:t>
      </w:r>
      <w:r w:rsidRPr="008B763D">
        <w:rPr>
          <w:rFonts w:asciiTheme="minorHAnsi" w:hAnsiTheme="minorHAnsi" w:cstheme="minorHAnsi"/>
          <w:sz w:val="20"/>
          <w:szCs w:val="20"/>
        </w:rPr>
        <w:t xml:space="preserve"> pełnomocnika do reprezentowania spółki w postępowaniu/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B763D">
        <w:rPr>
          <w:rFonts w:asciiTheme="minorHAnsi" w:hAnsiTheme="minorHAnsi" w:cstheme="minorHAnsi"/>
          <w:sz w:val="20"/>
          <w:szCs w:val="20"/>
        </w:rPr>
        <w:t>do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>reprezentowania w post</w:t>
      </w:r>
      <w:r w:rsidR="00B14ADA">
        <w:rPr>
          <w:rFonts w:asciiTheme="minorHAnsi" w:hAnsiTheme="minorHAnsi" w:cstheme="minorHAnsi"/>
          <w:sz w:val="20"/>
          <w:szCs w:val="20"/>
        </w:rPr>
        <w:t>ępowaniu i do zawarcia umowy**.</w:t>
      </w:r>
    </w:p>
    <w:p w:rsidR="003B6040" w:rsidRPr="008B763D" w:rsidRDefault="003B6040" w:rsidP="008153DB">
      <w:pPr>
        <w:pStyle w:val="Standard"/>
        <w:suppressAutoHyphens w:val="0"/>
        <w:autoSpaceDE w:val="0"/>
        <w:adjustRightInd w:val="0"/>
        <w:spacing w:after="120" w:line="276" w:lineRule="auto"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Wymienione pełnomocnictwo zostało załączone do oferty</w:t>
      </w:r>
      <w:r w:rsidRPr="004E5574">
        <w:rPr>
          <w:rFonts w:asciiTheme="minorHAnsi" w:hAnsiTheme="minorHAnsi" w:cstheme="minorHAnsi"/>
          <w:sz w:val="20"/>
          <w:szCs w:val="20"/>
        </w:rPr>
        <w:t>*</w:t>
      </w:r>
    </w:p>
    <w:p w:rsidR="00B14ADA" w:rsidRDefault="003B6040" w:rsidP="008153DB">
      <w:pPr>
        <w:numPr>
          <w:ilvl w:val="1"/>
          <w:numId w:val="16"/>
        </w:numPr>
        <w:spacing w:after="120" w:line="276" w:lineRule="auto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Ko</w:t>
      </w:r>
      <w:r w:rsidRPr="008B763D">
        <w:rPr>
          <w:rFonts w:asciiTheme="minorHAnsi" w:hAnsiTheme="minorHAnsi" w:cstheme="minorHAnsi"/>
          <w:b/>
          <w:sz w:val="20"/>
          <w:szCs w:val="20"/>
        </w:rPr>
        <w:t xml:space="preserve">nsorcjum </w:t>
      </w:r>
      <w:r w:rsidRPr="008B763D">
        <w:rPr>
          <w:rFonts w:asciiTheme="minorHAnsi" w:hAnsiTheme="minorHAnsi" w:cstheme="minorHAnsi"/>
          <w:sz w:val="20"/>
          <w:szCs w:val="20"/>
        </w:rPr>
        <w:t>zawiązane w składzie:</w:t>
      </w:r>
    </w:p>
    <w:p w:rsidR="00B14ADA" w:rsidRDefault="003B6040" w:rsidP="008153DB">
      <w:pPr>
        <w:spacing w:after="120"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B14ADA">
        <w:rPr>
          <w:rFonts w:asciiTheme="minorHAnsi" w:hAnsiTheme="minorHAnsi" w:cstheme="minorHAnsi"/>
          <w:sz w:val="20"/>
          <w:szCs w:val="20"/>
        </w:rPr>
        <w:t>Wykonawca – lider konsorcjum:</w:t>
      </w:r>
      <w:r w:rsidRPr="00B14ADA">
        <w:rPr>
          <w:rFonts w:asciiTheme="minorHAnsi" w:hAnsiTheme="minorHAnsi" w:cstheme="minorHAnsi"/>
          <w:sz w:val="20"/>
          <w:szCs w:val="20"/>
        </w:rPr>
        <w:tab/>
        <w:t>………………………………………..………………………………………………..…………………</w:t>
      </w:r>
    </w:p>
    <w:p w:rsidR="00B14ADA" w:rsidRDefault="003B6040" w:rsidP="008153DB">
      <w:pPr>
        <w:spacing w:after="120"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Wykonawca – członek konsorcjum:</w:t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</w:t>
      </w:r>
      <w:r w:rsidR="00B14ADA">
        <w:rPr>
          <w:rFonts w:asciiTheme="minorHAnsi" w:hAnsiTheme="minorHAnsi" w:cstheme="minorHAnsi"/>
          <w:sz w:val="20"/>
          <w:szCs w:val="20"/>
        </w:rPr>
        <w:t>……..………………………………………………..…………………</w:t>
      </w:r>
    </w:p>
    <w:p w:rsidR="00B14ADA" w:rsidRDefault="003B6040" w:rsidP="008153DB">
      <w:pPr>
        <w:spacing w:after="120"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Wykonawca – członek konsorcjum:</w:t>
      </w:r>
      <w:r w:rsidRPr="008B763D">
        <w:rPr>
          <w:rFonts w:asciiTheme="minorHAnsi" w:hAnsiTheme="minorHAnsi" w:cstheme="minorHAnsi"/>
          <w:sz w:val="20"/>
          <w:szCs w:val="20"/>
        </w:rPr>
        <w:tab/>
        <w:t>…………………………………</w:t>
      </w:r>
      <w:r w:rsidR="00B14ADA">
        <w:rPr>
          <w:rFonts w:asciiTheme="minorHAnsi" w:hAnsiTheme="minorHAnsi" w:cstheme="minorHAnsi"/>
          <w:sz w:val="20"/>
          <w:szCs w:val="20"/>
        </w:rPr>
        <w:t>……..………………………………………………..…………………</w:t>
      </w:r>
    </w:p>
    <w:p w:rsidR="00B14ADA" w:rsidRDefault="003B6040" w:rsidP="008153DB">
      <w:pPr>
        <w:spacing w:after="120"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które na podstawie art. 58 ust. 2 ustawy Prawo zamówień publicznych ustanawia pełnomocnika do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8B763D">
        <w:rPr>
          <w:rFonts w:asciiTheme="minorHAnsi" w:hAnsiTheme="minorHAnsi" w:cstheme="minorHAnsi"/>
          <w:sz w:val="20"/>
          <w:szCs w:val="20"/>
        </w:rPr>
        <w:t>reprezentowania w postępowaniu/do reprezentowania w post</w:t>
      </w:r>
      <w:r w:rsidR="00B14ADA">
        <w:rPr>
          <w:rFonts w:asciiTheme="minorHAnsi" w:hAnsiTheme="minorHAnsi" w:cstheme="minorHAnsi"/>
          <w:sz w:val="20"/>
          <w:szCs w:val="20"/>
        </w:rPr>
        <w:t>ępowaniu i do zawarcia umowy**.</w:t>
      </w:r>
    </w:p>
    <w:p w:rsidR="00B14ADA" w:rsidRDefault="003B6040" w:rsidP="008153DB">
      <w:pPr>
        <w:spacing w:after="120" w:line="276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Wymienione pełnomocnict</w:t>
      </w:r>
      <w:r w:rsidR="00B14ADA">
        <w:rPr>
          <w:rFonts w:asciiTheme="minorHAnsi" w:hAnsiTheme="minorHAnsi" w:cstheme="minorHAnsi"/>
          <w:sz w:val="20"/>
          <w:szCs w:val="20"/>
        </w:rPr>
        <w:t>wo zostało załączone do oferty.</w:t>
      </w:r>
    </w:p>
    <w:p w:rsidR="003B6040" w:rsidRPr="00B70D6F" w:rsidRDefault="003B6040" w:rsidP="006B03E8">
      <w:pPr>
        <w:pStyle w:val="Standard"/>
        <w:spacing w:line="276" w:lineRule="auto"/>
        <w:ind w:firstLine="360"/>
        <w:jc w:val="both"/>
        <w:rPr>
          <w:rFonts w:asciiTheme="minorHAnsi" w:hAnsiTheme="minorHAnsi" w:cstheme="minorHAnsi"/>
          <w:sz w:val="16"/>
          <w:szCs w:val="16"/>
        </w:rPr>
      </w:pPr>
      <w:r w:rsidRPr="00B70D6F">
        <w:rPr>
          <w:rFonts w:asciiTheme="minorHAnsi" w:hAnsiTheme="minorHAnsi" w:cstheme="minorHAnsi"/>
          <w:b/>
          <w:sz w:val="16"/>
          <w:szCs w:val="16"/>
        </w:rPr>
        <w:t>*</w:t>
      </w:r>
      <w:r w:rsidR="00B14ADA" w:rsidRPr="00B70D6F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B70D6F">
        <w:rPr>
          <w:rFonts w:asciiTheme="minorHAnsi" w:hAnsiTheme="minorHAnsi" w:cstheme="minorHAnsi"/>
          <w:sz w:val="16"/>
          <w:szCs w:val="16"/>
        </w:rPr>
        <w:t>niepotrzebne skreślić</w:t>
      </w:r>
    </w:p>
    <w:p w:rsidR="003B6040" w:rsidRPr="00B70D6F" w:rsidRDefault="003B6040" w:rsidP="006B03E8">
      <w:pPr>
        <w:pStyle w:val="Standard"/>
        <w:spacing w:after="120" w:line="276" w:lineRule="auto"/>
        <w:ind w:firstLine="360"/>
        <w:jc w:val="both"/>
        <w:rPr>
          <w:rFonts w:asciiTheme="minorHAnsi" w:hAnsiTheme="minorHAnsi" w:cstheme="minorHAnsi"/>
          <w:sz w:val="16"/>
          <w:szCs w:val="16"/>
        </w:rPr>
      </w:pPr>
      <w:r w:rsidRPr="00400D6F">
        <w:rPr>
          <w:rFonts w:asciiTheme="minorHAnsi" w:hAnsiTheme="minorHAnsi" w:cstheme="minorHAnsi"/>
          <w:b/>
          <w:sz w:val="16"/>
          <w:szCs w:val="16"/>
        </w:rPr>
        <w:t>**</w:t>
      </w:r>
      <w:r w:rsidR="00B14ADA" w:rsidRPr="00B70D6F">
        <w:rPr>
          <w:rFonts w:asciiTheme="minorHAnsi" w:hAnsiTheme="minorHAnsi" w:cstheme="minorHAnsi"/>
          <w:sz w:val="16"/>
          <w:szCs w:val="16"/>
        </w:rPr>
        <w:t xml:space="preserve"> </w:t>
      </w:r>
      <w:r w:rsidRPr="00B70D6F">
        <w:rPr>
          <w:rFonts w:asciiTheme="minorHAnsi" w:hAnsiTheme="minorHAnsi" w:cstheme="minorHAnsi"/>
          <w:sz w:val="16"/>
          <w:szCs w:val="16"/>
        </w:rPr>
        <w:t>podkreślić rodzaj ustanowionego pełnomocnictwa</w:t>
      </w:r>
    </w:p>
    <w:p w:rsidR="00C417EE" w:rsidRPr="00512460" w:rsidRDefault="003B6040" w:rsidP="008153DB">
      <w:pPr>
        <w:pStyle w:val="Tekstpodstawowy21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line="276" w:lineRule="auto"/>
        <w:ind w:right="49"/>
        <w:textAlignment w:val="baseline"/>
        <w:rPr>
          <w:rFonts w:asciiTheme="minorHAnsi" w:hAnsiTheme="minorHAnsi" w:cstheme="minorHAnsi"/>
          <w:sz w:val="20"/>
        </w:rPr>
      </w:pPr>
      <w:r w:rsidRPr="00512460">
        <w:rPr>
          <w:rFonts w:asciiTheme="minorHAnsi" w:hAnsiTheme="minorHAnsi" w:cstheme="minorHAnsi"/>
          <w:b/>
          <w:sz w:val="20"/>
        </w:rPr>
        <w:t xml:space="preserve">Oferujemy wykonanie przedmiotu zamówienia za niżej wskazaną cenę </w:t>
      </w:r>
      <w:r w:rsidR="00AC04B0" w:rsidRPr="00512460">
        <w:rPr>
          <w:rFonts w:asciiTheme="minorHAnsi" w:hAnsiTheme="minorHAnsi" w:cstheme="minorHAnsi"/>
          <w:b/>
          <w:sz w:val="20"/>
        </w:rPr>
        <w:t xml:space="preserve">ryczałtową </w:t>
      </w:r>
      <w:r w:rsidRPr="00512460">
        <w:rPr>
          <w:rFonts w:asciiTheme="minorHAnsi" w:hAnsiTheme="minorHAnsi" w:cstheme="minorHAnsi"/>
          <w:b/>
          <w:sz w:val="20"/>
        </w:rPr>
        <w:t>brutto</w:t>
      </w:r>
      <w:r w:rsidRPr="00512460">
        <w:rPr>
          <w:rFonts w:asciiTheme="minorHAnsi" w:hAnsiTheme="minorHAnsi" w:cstheme="minorHAnsi"/>
          <w:sz w:val="20"/>
        </w:rPr>
        <w:t xml:space="preserve">, </w:t>
      </w:r>
      <w:r w:rsidR="00AC04B0" w:rsidRPr="00512460">
        <w:rPr>
          <w:rFonts w:asciiTheme="minorHAnsi" w:hAnsiTheme="minorHAnsi" w:cstheme="minorHAnsi"/>
          <w:sz w:val="20"/>
        </w:rPr>
        <w:t xml:space="preserve">obejmującą </w:t>
      </w:r>
      <w:r w:rsidR="00512460" w:rsidRPr="00512460">
        <w:rPr>
          <w:rFonts w:asciiTheme="minorHAnsi" w:eastAsia="Arial Unicode MS" w:hAnsiTheme="minorHAnsi" w:cstheme="minorHAnsi"/>
          <w:sz w:val="20"/>
          <w:lang w:eastAsia="pl-PL"/>
        </w:rPr>
        <w:t>wszystkie koszty - wszystkie elementy niezbędne do pełnego zrealizowania zamówienia - zgodnie z zapisami SWZ</w:t>
      </w:r>
      <w:r w:rsidR="00512460" w:rsidRPr="00512460">
        <w:rPr>
          <w:rFonts w:asciiTheme="minorHAnsi" w:hAnsiTheme="minorHAnsi" w:cstheme="minorHAnsi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  <w:gridCol w:w="993"/>
      </w:tblGrid>
      <w:tr w:rsidR="00C417EE" w:rsidRPr="00FA0326" w:rsidTr="00E518FB">
        <w:trPr>
          <w:cantSplit/>
          <w:trHeight w:val="43"/>
        </w:trPr>
        <w:tc>
          <w:tcPr>
            <w:tcW w:w="96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7EE" w:rsidRPr="00FA0326" w:rsidRDefault="00C417EE" w:rsidP="006B03E8">
            <w:pPr>
              <w:spacing w:before="40" w:after="40" w:line="276" w:lineRule="auto"/>
              <w:jc w:val="center"/>
              <w:rPr>
                <w:rFonts w:asciiTheme="minorHAnsi" w:hAnsiTheme="minorHAnsi" w:cs="Calibri"/>
                <w:b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b/>
                <w:i/>
                <w:sz w:val="16"/>
                <w:szCs w:val="16"/>
              </w:rPr>
              <w:t>Cena brutto (z podatkiem VAT)</w:t>
            </w:r>
          </w:p>
        </w:tc>
      </w:tr>
      <w:tr w:rsidR="00C417EE" w:rsidRPr="00FA0326" w:rsidTr="00E518FB">
        <w:trPr>
          <w:cantSplit/>
          <w:trHeight w:val="472"/>
        </w:trPr>
        <w:tc>
          <w:tcPr>
            <w:tcW w:w="86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7EE" w:rsidRPr="00400D6F" w:rsidRDefault="00C417EE" w:rsidP="00400D6F">
            <w:pPr>
              <w:spacing w:before="120" w:after="120" w:line="276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417EE" w:rsidRPr="00FA0326" w:rsidRDefault="00C417EE" w:rsidP="006B03E8">
            <w:pPr>
              <w:spacing w:before="120" w:after="120" w:line="276" w:lineRule="auto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i/>
                <w:sz w:val="16"/>
                <w:szCs w:val="16"/>
              </w:rPr>
              <w:t>zł</w:t>
            </w:r>
          </w:p>
        </w:tc>
      </w:tr>
      <w:tr w:rsidR="00C417EE" w:rsidRPr="00FA0326" w:rsidTr="00E518FB">
        <w:trPr>
          <w:cantSplit/>
          <w:trHeight w:val="43"/>
        </w:trPr>
        <w:tc>
          <w:tcPr>
            <w:tcW w:w="96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7EE" w:rsidRPr="00FA0326" w:rsidRDefault="00C417EE" w:rsidP="006B03E8">
            <w:pPr>
              <w:spacing w:before="40" w:after="40" w:line="276" w:lineRule="auto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b/>
                <w:i/>
                <w:sz w:val="16"/>
                <w:szCs w:val="16"/>
              </w:rPr>
              <w:t>W tym należny podatek VAT</w:t>
            </w:r>
          </w:p>
        </w:tc>
      </w:tr>
      <w:tr w:rsidR="00C417EE" w:rsidRPr="00FA0326" w:rsidTr="00E518FB">
        <w:trPr>
          <w:cantSplit/>
          <w:trHeight w:val="188"/>
        </w:trPr>
        <w:tc>
          <w:tcPr>
            <w:tcW w:w="864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7EE" w:rsidRPr="00400D6F" w:rsidRDefault="00C417EE" w:rsidP="00400D6F">
            <w:pPr>
              <w:spacing w:before="120" w:after="120" w:line="276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417EE" w:rsidRPr="00FA0326" w:rsidRDefault="00C417EE" w:rsidP="006B03E8">
            <w:pPr>
              <w:spacing w:before="120" w:after="120" w:line="276" w:lineRule="auto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i/>
                <w:sz w:val="16"/>
                <w:szCs w:val="16"/>
              </w:rPr>
              <w:t>zł</w:t>
            </w:r>
          </w:p>
        </w:tc>
      </w:tr>
      <w:tr w:rsidR="00C417EE" w:rsidRPr="00FA0326" w:rsidTr="00E518F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02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417EE" w:rsidRPr="00FA0326" w:rsidRDefault="00C417EE" w:rsidP="006B03E8">
            <w:pPr>
              <w:spacing w:before="120" w:after="120" w:line="276" w:lineRule="auto"/>
              <w:jc w:val="center"/>
              <w:rPr>
                <w:rFonts w:asciiTheme="minorHAnsi" w:hAnsiTheme="minorHAnsi" w:cs="Calibri"/>
                <w:b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b/>
                <w:i/>
                <w:sz w:val="16"/>
                <w:szCs w:val="16"/>
              </w:rPr>
              <w:t>Cena brutto słownie:</w:t>
            </w: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417EE" w:rsidRPr="00FA0326" w:rsidRDefault="00C417EE" w:rsidP="00400D6F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</w:tbl>
    <w:p w:rsidR="00F9629C" w:rsidRPr="00F9629C" w:rsidRDefault="00F9629C" w:rsidP="008153DB">
      <w:pPr>
        <w:pStyle w:val="Tekstpodstawowy211"/>
        <w:numPr>
          <w:ilvl w:val="0"/>
          <w:numId w:val="17"/>
        </w:numPr>
        <w:overflowPunct w:val="0"/>
        <w:autoSpaceDE w:val="0"/>
        <w:autoSpaceDN w:val="0"/>
        <w:adjustRightInd w:val="0"/>
        <w:spacing w:before="240" w:line="276" w:lineRule="auto"/>
        <w:ind w:right="49"/>
        <w:textAlignment w:val="baseline"/>
        <w:rPr>
          <w:rFonts w:asciiTheme="minorHAnsi" w:hAnsiTheme="minorHAnsi" w:cs="Calibri"/>
          <w:b/>
          <w:sz w:val="20"/>
        </w:rPr>
      </w:pPr>
      <w:r w:rsidRPr="00B70D6F">
        <w:rPr>
          <w:rFonts w:asciiTheme="minorHAnsi" w:hAnsiTheme="minorHAnsi" w:cs="CenturyGothic,Bold"/>
          <w:b/>
          <w:bCs/>
          <w:sz w:val="20"/>
        </w:rPr>
        <w:t xml:space="preserve">Zobowiązujemy się </w:t>
      </w:r>
      <w:r w:rsidRPr="00B70D6F">
        <w:rPr>
          <w:rFonts w:asciiTheme="minorHAnsi" w:hAnsiTheme="minorHAnsi" w:cs="CenturyGothic"/>
          <w:b/>
          <w:sz w:val="20"/>
        </w:rPr>
        <w:t>do udzielenia</w:t>
      </w:r>
      <w:r w:rsidRPr="00B70D6F">
        <w:rPr>
          <w:rFonts w:asciiTheme="minorHAnsi" w:hAnsiTheme="minorHAnsi" w:cs="Arial"/>
          <w:b/>
          <w:sz w:val="20"/>
        </w:rPr>
        <w:t xml:space="preserve"> gwarancji</w:t>
      </w:r>
      <w:r w:rsidRPr="00F9629C">
        <w:rPr>
          <w:rFonts w:asciiTheme="minorHAnsi" w:hAnsiTheme="minorHAnsi" w:cs="Arial"/>
          <w:sz w:val="20"/>
        </w:rPr>
        <w:t xml:space="preserve"> na wykonany przedmiot zamówienia </w:t>
      </w:r>
      <w:r w:rsidRPr="00F9629C">
        <w:rPr>
          <w:rFonts w:asciiTheme="minorHAnsi" w:hAnsiTheme="minorHAnsi" w:cs="CenturyGothic"/>
          <w:sz w:val="20"/>
        </w:rPr>
        <w:t>(należy podać wartość nie mniejszą niż 36 miesięcy i nie większą niż 60 miesięcy) na okres: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F9629C" w:rsidRPr="00FA0326" w:rsidTr="00E518FB">
        <w:trPr>
          <w:cantSplit/>
          <w:trHeight w:val="188"/>
        </w:trPr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629C" w:rsidRPr="00FA0326" w:rsidRDefault="00F9629C" w:rsidP="006B03E8">
            <w:pPr>
              <w:spacing w:before="120" w:after="120" w:line="276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629C" w:rsidRPr="00FA0326" w:rsidRDefault="00F9629C" w:rsidP="006B03E8">
            <w:pPr>
              <w:spacing w:before="120" w:after="120" w:line="276" w:lineRule="auto"/>
              <w:jc w:val="center"/>
              <w:rPr>
                <w:rFonts w:asciiTheme="minorHAnsi" w:hAnsiTheme="minorHAnsi" w:cs="Calibri"/>
                <w:b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enturyGothic"/>
                <w:b/>
                <w:i/>
                <w:sz w:val="16"/>
                <w:szCs w:val="16"/>
              </w:rPr>
              <w:t>miesięcy</w:t>
            </w:r>
          </w:p>
        </w:tc>
      </w:tr>
    </w:tbl>
    <w:p w:rsidR="000F52B1" w:rsidRDefault="00F9629C" w:rsidP="008153DB">
      <w:pPr>
        <w:pStyle w:val="Standard"/>
        <w:numPr>
          <w:ilvl w:val="0"/>
          <w:numId w:val="17"/>
        </w:numPr>
        <w:spacing w:before="24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6963">
        <w:rPr>
          <w:rFonts w:asciiTheme="minorHAnsi" w:hAnsiTheme="minorHAnsi" w:cstheme="minorHAnsi"/>
          <w:sz w:val="20"/>
        </w:rPr>
        <w:t xml:space="preserve">Oświadczamy, że </w:t>
      </w:r>
      <w:r w:rsidRPr="00666963">
        <w:rPr>
          <w:rFonts w:asciiTheme="minorHAnsi" w:hAnsiTheme="minorHAnsi" w:cs="Calibri"/>
          <w:sz w:val="20"/>
        </w:rPr>
        <w:t>zapoznaliśmy się i akceptujemy w całości warunki, postanowienia i zasady postępowania zawarte w S</w:t>
      </w:r>
      <w:r w:rsidR="00512460">
        <w:rPr>
          <w:rFonts w:asciiTheme="minorHAnsi" w:hAnsiTheme="minorHAnsi" w:cs="Calibri"/>
          <w:sz w:val="20"/>
        </w:rPr>
        <w:t>WZ oraz załącznikach</w:t>
      </w:r>
      <w:r w:rsidRPr="00666963">
        <w:rPr>
          <w:rFonts w:asciiTheme="minorHAnsi" w:hAnsiTheme="minorHAnsi" w:cs="Calibri"/>
          <w:sz w:val="20"/>
        </w:rPr>
        <w:t xml:space="preserve"> </w:t>
      </w:r>
      <w:r w:rsidR="00512460">
        <w:rPr>
          <w:rFonts w:asciiTheme="minorHAnsi" w:hAnsiTheme="minorHAnsi" w:cs="Calibri"/>
          <w:sz w:val="20"/>
        </w:rPr>
        <w:t xml:space="preserve">i </w:t>
      </w:r>
      <w:r w:rsidRPr="00666963">
        <w:rPr>
          <w:rFonts w:asciiTheme="minorHAnsi" w:eastAsia="Calibri" w:hAnsiTheme="minorHAnsi" w:cs="Times"/>
          <w:sz w:val="20"/>
          <w:lang w:eastAsia="en-US"/>
        </w:rPr>
        <w:t>nie wnosimy</w:t>
      </w:r>
      <w:r w:rsidRPr="00666963">
        <w:rPr>
          <w:rFonts w:asciiTheme="minorHAnsi" w:eastAsia="TimesNewRoman" w:hAnsiTheme="minorHAnsi" w:cs="TimesNewRoman"/>
          <w:sz w:val="20"/>
          <w:lang w:eastAsia="en-US"/>
        </w:rPr>
        <w:t xml:space="preserve"> </w:t>
      </w:r>
      <w:r w:rsidRPr="00666963">
        <w:rPr>
          <w:rFonts w:asciiTheme="minorHAnsi" w:eastAsia="Calibri" w:hAnsiTheme="minorHAnsi" w:cs="Times"/>
          <w:sz w:val="20"/>
          <w:lang w:eastAsia="en-US"/>
        </w:rPr>
        <w:t>zastrze</w:t>
      </w:r>
      <w:r w:rsidRPr="00666963">
        <w:rPr>
          <w:rFonts w:asciiTheme="minorHAnsi" w:eastAsia="TimesNewRoman" w:hAnsiTheme="minorHAnsi" w:cs="TimesNewRoman"/>
          <w:sz w:val="20"/>
          <w:lang w:eastAsia="en-US"/>
        </w:rPr>
        <w:t>ż</w:t>
      </w:r>
      <w:r w:rsidRPr="00666963">
        <w:rPr>
          <w:rFonts w:asciiTheme="minorHAnsi" w:eastAsia="Calibri" w:hAnsiTheme="minorHAnsi" w:cs="Times"/>
          <w:sz w:val="20"/>
          <w:lang w:eastAsia="en-US"/>
        </w:rPr>
        <w:t>e</w:t>
      </w:r>
      <w:r w:rsidRPr="00666963">
        <w:rPr>
          <w:rFonts w:asciiTheme="minorHAnsi" w:eastAsia="TimesNewRoman" w:hAnsiTheme="minorHAnsi" w:cs="TimesNewRoman"/>
          <w:sz w:val="20"/>
          <w:lang w:eastAsia="en-US"/>
        </w:rPr>
        <w:t>ń.</w:t>
      </w:r>
      <w:r w:rsidR="00666963" w:rsidRPr="00666963">
        <w:rPr>
          <w:rFonts w:asciiTheme="minorHAnsi" w:eastAsia="TimesNewRoman" w:hAnsiTheme="minorHAnsi" w:cs="TimesNewRoman"/>
          <w:sz w:val="20"/>
          <w:lang w:eastAsia="en-US"/>
        </w:rPr>
        <w:t xml:space="preserve"> </w:t>
      </w:r>
      <w:r w:rsidR="00666963">
        <w:rPr>
          <w:rFonts w:asciiTheme="minorHAnsi" w:eastAsia="TimesNewRoman" w:hAnsiTheme="minorHAnsi" w:cs="TimesNewRoman"/>
          <w:sz w:val="20"/>
          <w:lang w:eastAsia="en-US"/>
        </w:rPr>
        <w:t>U</w:t>
      </w:r>
      <w:r w:rsidR="00666963" w:rsidRPr="00666963">
        <w:rPr>
          <w:rFonts w:asciiTheme="minorHAnsi" w:hAnsiTheme="minorHAnsi" w:cs="Arial"/>
          <w:sz w:val="20"/>
        </w:rPr>
        <w:t xml:space="preserve">względniliśmy w złożonej ofercie zmiany i dodatkowe ustalenia wynikłe w trakcie procedury przetargowej </w:t>
      </w:r>
      <w:r w:rsidR="00123550">
        <w:rPr>
          <w:rFonts w:asciiTheme="minorHAnsi" w:hAnsiTheme="minorHAnsi" w:cs="Arial"/>
          <w:sz w:val="20"/>
        </w:rPr>
        <w:t>stanowiące integralną część SWZ</w:t>
      </w:r>
      <w:r w:rsidR="0039451E">
        <w:rPr>
          <w:rFonts w:asciiTheme="minorHAnsi" w:hAnsiTheme="minorHAnsi" w:cs="Arial"/>
          <w:sz w:val="20"/>
        </w:rPr>
        <w:t>.</w:t>
      </w:r>
    </w:p>
    <w:p w:rsidR="000F52B1" w:rsidRPr="00BE73AA" w:rsidRDefault="000F52B1" w:rsidP="008153DB">
      <w:pPr>
        <w:pStyle w:val="Standard"/>
        <w:numPr>
          <w:ilvl w:val="0"/>
          <w:numId w:val="17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4ADA">
        <w:rPr>
          <w:rFonts w:asciiTheme="minorHAnsi" w:hAnsiTheme="minorHAnsi" w:cstheme="minorHAnsi"/>
          <w:sz w:val="20"/>
        </w:rPr>
        <w:t>Oświadczamy, że zapoznaliśmy się i akceptujemy postanowienia zawarte we wzorze umowy stanowiącym załącznik do SWZ i zobowiązujemy się w przypadku przyznania nam zamówienia, do zawarcia umowy zgodnie z</w:t>
      </w:r>
      <w:r>
        <w:rPr>
          <w:rFonts w:asciiTheme="minorHAnsi" w:hAnsiTheme="minorHAnsi" w:cstheme="minorHAnsi"/>
          <w:sz w:val="20"/>
        </w:rPr>
        <w:t> </w:t>
      </w:r>
      <w:r w:rsidRPr="00B14ADA">
        <w:rPr>
          <w:rFonts w:asciiTheme="minorHAnsi" w:hAnsiTheme="minorHAnsi" w:cstheme="minorHAnsi"/>
          <w:sz w:val="20"/>
        </w:rPr>
        <w:t>niniejszą ofertą, na warunkach określonych w SWZ</w:t>
      </w:r>
      <w:r>
        <w:rPr>
          <w:rFonts w:asciiTheme="minorHAnsi" w:hAnsiTheme="minorHAnsi" w:cstheme="minorHAnsi"/>
          <w:sz w:val="20"/>
        </w:rPr>
        <w:t>.</w:t>
      </w:r>
    </w:p>
    <w:p w:rsidR="00B14ADA" w:rsidRPr="0039451E" w:rsidRDefault="003B6040" w:rsidP="008153DB">
      <w:pPr>
        <w:pStyle w:val="Standard"/>
        <w:numPr>
          <w:ilvl w:val="0"/>
          <w:numId w:val="17"/>
        </w:num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B14ADA">
        <w:rPr>
          <w:rFonts w:asciiTheme="minorHAnsi" w:hAnsiTheme="minorHAnsi" w:cstheme="minorHAnsi"/>
          <w:sz w:val="20"/>
          <w:szCs w:val="20"/>
        </w:rPr>
        <w:t xml:space="preserve">Oferujemy wykonanie </w:t>
      </w:r>
      <w:r w:rsidR="0039451E">
        <w:rPr>
          <w:rFonts w:asciiTheme="minorHAnsi" w:hAnsiTheme="minorHAnsi" w:cstheme="minorHAnsi"/>
          <w:sz w:val="20"/>
          <w:szCs w:val="20"/>
        </w:rPr>
        <w:t xml:space="preserve">całości </w:t>
      </w:r>
      <w:r w:rsidRPr="00B14ADA">
        <w:rPr>
          <w:rFonts w:asciiTheme="minorHAnsi" w:hAnsiTheme="minorHAnsi" w:cstheme="minorHAnsi"/>
          <w:sz w:val="20"/>
          <w:szCs w:val="20"/>
        </w:rPr>
        <w:t xml:space="preserve">zamówienia w terminie </w:t>
      </w:r>
      <w:r w:rsidR="0039451E" w:rsidRPr="00FA0326">
        <w:rPr>
          <w:rFonts w:asciiTheme="minorHAnsi" w:hAnsiTheme="minorHAnsi" w:cs="Arial"/>
          <w:sz w:val="20"/>
        </w:rPr>
        <w:t xml:space="preserve">określonym w </w:t>
      </w:r>
      <w:r w:rsidR="0039451E">
        <w:rPr>
          <w:rFonts w:asciiTheme="minorHAnsi" w:hAnsiTheme="minorHAnsi" w:cs="Calibri"/>
          <w:bCs/>
          <w:sz w:val="20"/>
        </w:rPr>
        <w:t>S</w:t>
      </w:r>
      <w:r w:rsidR="0039451E" w:rsidRPr="00FA0326">
        <w:rPr>
          <w:rFonts w:asciiTheme="minorHAnsi" w:hAnsiTheme="minorHAnsi" w:cs="Calibri"/>
          <w:bCs/>
          <w:sz w:val="20"/>
        </w:rPr>
        <w:t>WZ</w:t>
      </w:r>
      <w:r w:rsidR="0039451E" w:rsidRPr="00770FC7">
        <w:rPr>
          <w:rFonts w:asciiTheme="minorHAnsi" w:hAnsiTheme="minorHAnsi" w:cs="Calibri"/>
          <w:bCs/>
          <w:sz w:val="20"/>
        </w:rPr>
        <w:t>;</w:t>
      </w:r>
    </w:p>
    <w:p w:rsidR="00B14ADA" w:rsidRPr="00BE73AA" w:rsidRDefault="003B6040" w:rsidP="008153DB">
      <w:pPr>
        <w:pStyle w:val="Standard"/>
        <w:numPr>
          <w:ilvl w:val="0"/>
          <w:numId w:val="17"/>
        </w:num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39451E">
        <w:rPr>
          <w:rFonts w:asciiTheme="minorHAnsi" w:hAnsiTheme="minorHAnsi" w:cstheme="minorHAnsi"/>
          <w:sz w:val="20"/>
        </w:rPr>
        <w:t xml:space="preserve">Oświadczamy, że uważamy się związani niniejszą Ofertą </w:t>
      </w:r>
      <w:r w:rsidR="008153DB">
        <w:rPr>
          <w:rFonts w:asciiTheme="minorHAnsi" w:hAnsiTheme="minorHAnsi" w:cstheme="minorHAnsi"/>
          <w:sz w:val="20"/>
        </w:rPr>
        <w:t xml:space="preserve">przez </w:t>
      </w:r>
      <w:r w:rsidR="008153DB" w:rsidRPr="005C68BD">
        <w:rPr>
          <w:rFonts w:asciiTheme="minorHAnsi" w:hAnsiTheme="minorHAnsi" w:cstheme="minorHAnsi"/>
          <w:sz w:val="20"/>
          <w:szCs w:val="20"/>
        </w:rPr>
        <w:t xml:space="preserve">30 dni od </w:t>
      </w:r>
      <w:r w:rsidR="008153DB" w:rsidRPr="0027077E">
        <w:rPr>
          <w:rFonts w:asciiTheme="minorHAnsi" w:hAnsiTheme="minorHAnsi" w:cstheme="minorHAnsi"/>
          <w:sz w:val="20"/>
          <w:szCs w:val="20"/>
        </w:rPr>
        <w:t>dnia upływu terminu składania ofert</w:t>
      </w:r>
      <w:r w:rsidR="008153DB">
        <w:rPr>
          <w:rFonts w:asciiTheme="minorHAnsi" w:hAnsiTheme="minorHAnsi" w:cstheme="minorHAnsi"/>
          <w:sz w:val="20"/>
          <w:szCs w:val="20"/>
        </w:rPr>
        <w:t>.</w:t>
      </w:r>
    </w:p>
    <w:p w:rsidR="00BE73AA" w:rsidRPr="00FF09FB" w:rsidRDefault="00BE73AA" w:rsidP="008153DB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rPr>
          <w:rFonts w:asciiTheme="minorHAnsi" w:eastAsia="SimSun" w:hAnsiTheme="minorHAnsi" w:cstheme="minorHAnsi"/>
          <w:sz w:val="20"/>
          <w:szCs w:val="20"/>
          <w:lang w:eastAsia="zh-CN"/>
        </w:rPr>
      </w:pPr>
      <w:r w:rsidRPr="00BE73AA">
        <w:rPr>
          <w:rFonts w:asciiTheme="minorHAnsi" w:hAnsiTheme="minorHAnsi" w:cstheme="minorHAnsi"/>
          <w:sz w:val="20"/>
          <w:szCs w:val="20"/>
          <w:lang w:eastAsia="ar-SA"/>
        </w:rPr>
        <w:t xml:space="preserve">Oświadczamy, że zgodnie z postanowieniami SWZ </w:t>
      </w:r>
      <w:r w:rsidRPr="00BE73AA">
        <w:rPr>
          <w:rFonts w:asciiTheme="minorHAnsi" w:hAnsiTheme="minorHAnsi" w:cstheme="minorHAnsi"/>
          <w:sz w:val="20"/>
          <w:szCs w:val="20"/>
          <w:lang w:eastAsia="pl-PL"/>
        </w:rPr>
        <w:t xml:space="preserve">zatrudnimy (Wykonawca lub/i podwykonawca) na podstawie stosunku pracy </w:t>
      </w:r>
      <w:r w:rsidRPr="00BE73AA">
        <w:rPr>
          <w:rFonts w:asciiTheme="minorHAnsi" w:hAnsiTheme="minorHAnsi" w:cs="ArialMT"/>
          <w:sz w:val="20"/>
          <w:szCs w:val="20"/>
        </w:rPr>
        <w:t>i na</w:t>
      </w:r>
      <w:r w:rsidRPr="00BE73AA">
        <w:rPr>
          <w:rFonts w:asciiTheme="minorHAnsi" w:hAnsiTheme="minorHAnsi"/>
          <w:sz w:val="20"/>
          <w:szCs w:val="20"/>
        </w:rPr>
        <w:t xml:space="preserve"> okres realizacji zamówienia bąd</w:t>
      </w:r>
      <w:r w:rsidR="000C41B1">
        <w:rPr>
          <w:rFonts w:asciiTheme="minorHAnsi" w:hAnsiTheme="minorHAnsi"/>
          <w:sz w:val="20"/>
          <w:szCs w:val="20"/>
        </w:rPr>
        <w:t>ź</w:t>
      </w:r>
      <w:r w:rsidRPr="00BE73AA">
        <w:rPr>
          <w:rFonts w:asciiTheme="minorHAnsi" w:hAnsiTheme="minorHAnsi"/>
          <w:sz w:val="20"/>
          <w:szCs w:val="20"/>
        </w:rPr>
        <w:t xml:space="preserve"> wykonania określonych robót,</w:t>
      </w:r>
      <w:r w:rsidRPr="00BE73AA">
        <w:rPr>
          <w:rFonts w:asciiTheme="minorHAnsi" w:hAnsiTheme="minorHAnsi" w:cstheme="minorHAnsi"/>
          <w:sz w:val="20"/>
          <w:szCs w:val="20"/>
          <w:lang w:eastAsia="pl-PL"/>
        </w:rPr>
        <w:t xml:space="preserve"> wszystkie osoby wykonujące roboty ogólnobudowlane </w:t>
      </w:r>
      <w:r w:rsidRPr="00BE73AA">
        <w:rPr>
          <w:rFonts w:asciiTheme="minorHAnsi" w:hAnsiTheme="minorHAnsi" w:cs="ArialMT"/>
          <w:sz w:val="20"/>
          <w:szCs w:val="20"/>
        </w:rPr>
        <w:t>przy realizacji niniejszego zamówienia (tzw. prace fizyczne)</w:t>
      </w:r>
      <w:r w:rsidRPr="00BE73AA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BE73AA">
        <w:rPr>
          <w:rFonts w:asciiTheme="minorHAnsi" w:eastAsia="ArialMT-Identity-H" w:hAnsiTheme="minorHAnsi" w:cstheme="minorHAnsi"/>
          <w:sz w:val="20"/>
          <w:szCs w:val="20"/>
          <w:lang w:eastAsia="pl-PL"/>
        </w:rPr>
        <w:t>jeżeli wykonanie tych czynności polega na wykonywaniu pracy w sposób określony w art.</w:t>
      </w:r>
      <w:r w:rsidRPr="00400D6F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BE73AA">
        <w:rPr>
          <w:rFonts w:asciiTheme="minorHAnsi" w:eastAsia="ArialMT-Identity-H" w:hAnsiTheme="minorHAnsi" w:cstheme="minorHAnsi"/>
          <w:sz w:val="20"/>
          <w:szCs w:val="20"/>
          <w:lang w:eastAsia="pl-PL"/>
        </w:rPr>
        <w:t xml:space="preserve">22 § 1 ustawy z dnia 26 czerwca </w:t>
      </w:r>
      <w:r>
        <w:rPr>
          <w:rFonts w:asciiTheme="minorHAnsi" w:eastAsia="ArialMT-Identity-H" w:hAnsiTheme="minorHAnsi" w:cstheme="minorHAnsi"/>
          <w:sz w:val="20"/>
          <w:szCs w:val="20"/>
          <w:lang w:eastAsia="pl-PL"/>
        </w:rPr>
        <w:t>1974 r. – Kodeks pracy</w:t>
      </w:r>
      <w:r w:rsidRPr="00BE73AA">
        <w:rPr>
          <w:rFonts w:asciiTheme="minorHAnsi" w:hAnsiTheme="minorHAnsi" w:cs="Arial"/>
          <w:bCs/>
          <w:i/>
          <w:sz w:val="20"/>
          <w:szCs w:val="20"/>
        </w:rPr>
        <w:t xml:space="preserve"> </w:t>
      </w:r>
      <w:r w:rsidRPr="00BE73AA">
        <w:rPr>
          <w:rFonts w:asciiTheme="minorHAnsi" w:hAnsiTheme="minorHAnsi" w:cs="Arial"/>
          <w:bCs/>
          <w:sz w:val="20"/>
          <w:szCs w:val="20"/>
        </w:rPr>
        <w:t>(</w:t>
      </w:r>
      <w:r w:rsidR="00FE45A7" w:rsidRPr="0026627B">
        <w:rPr>
          <w:rFonts w:asciiTheme="minorHAnsi" w:hAnsiTheme="minorHAnsi" w:cstheme="minorHAnsi"/>
          <w:sz w:val="20"/>
          <w:szCs w:val="20"/>
        </w:rPr>
        <w:t>Dz.U. z 2023 r. poz. 1</w:t>
      </w:r>
      <w:r w:rsidR="00FE45A7">
        <w:rPr>
          <w:rFonts w:asciiTheme="minorHAnsi" w:hAnsiTheme="minorHAnsi" w:cstheme="minorHAnsi"/>
          <w:sz w:val="20"/>
          <w:szCs w:val="20"/>
        </w:rPr>
        <w:t>46</w:t>
      </w:r>
      <w:r w:rsidR="00FE45A7" w:rsidRPr="0026627B">
        <w:rPr>
          <w:rFonts w:asciiTheme="minorHAnsi" w:hAnsiTheme="minorHAnsi" w:cstheme="minorHAnsi"/>
          <w:sz w:val="20"/>
          <w:szCs w:val="20"/>
        </w:rPr>
        <w:t>5</w:t>
      </w:r>
      <w:r w:rsidR="00FE45A7">
        <w:rPr>
          <w:rFonts w:asciiTheme="minorHAnsi" w:hAnsiTheme="minorHAnsi" w:cstheme="minorHAnsi"/>
          <w:sz w:val="20"/>
          <w:szCs w:val="20"/>
        </w:rPr>
        <w:t xml:space="preserve"> ze zm.</w:t>
      </w:r>
      <w:r>
        <w:rPr>
          <w:rFonts w:asciiTheme="minorHAnsi" w:hAnsiTheme="minorHAnsi"/>
          <w:sz w:val="20"/>
          <w:szCs w:val="20"/>
        </w:rPr>
        <w:t>)</w:t>
      </w:r>
      <w:r w:rsidRPr="00BE73AA">
        <w:rPr>
          <w:rFonts w:asciiTheme="minorHAnsi" w:hAnsiTheme="minorHAnsi"/>
          <w:sz w:val="20"/>
          <w:szCs w:val="20"/>
        </w:rPr>
        <w:t>.</w:t>
      </w:r>
    </w:p>
    <w:p w:rsidR="00FF09FB" w:rsidRPr="00BE73AA" w:rsidRDefault="00FF09FB" w:rsidP="008153DB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rPr>
          <w:rFonts w:asciiTheme="minorHAnsi" w:eastAsia="SimSun" w:hAnsiTheme="minorHAnsi" w:cstheme="minorHAnsi"/>
          <w:sz w:val="20"/>
          <w:szCs w:val="20"/>
          <w:lang w:eastAsia="zh-CN"/>
        </w:rPr>
      </w:pPr>
      <w:r w:rsidRPr="00BE73AA">
        <w:rPr>
          <w:rFonts w:asciiTheme="minorHAnsi" w:hAnsiTheme="minorHAnsi" w:cstheme="minorHAnsi"/>
          <w:sz w:val="20"/>
          <w:szCs w:val="20"/>
          <w:lang w:eastAsia="ar-SA"/>
        </w:rPr>
        <w:lastRenderedPageBreak/>
        <w:t xml:space="preserve">Oświadczamy, że zgodnie z postanowieniami SWZ </w:t>
      </w:r>
      <w:r w:rsidRPr="00B55636">
        <w:rPr>
          <w:rFonts w:asciiTheme="minorHAnsi" w:eastAsia="TimesNewRomanPS-BoldMT" w:hAnsiTheme="minorHAnsi" w:cs="Arial"/>
          <w:sz w:val="20"/>
          <w:szCs w:val="20"/>
        </w:rPr>
        <w:t>skieruje</w:t>
      </w:r>
      <w:r>
        <w:rPr>
          <w:rFonts w:asciiTheme="minorHAnsi" w:eastAsia="TimesNewRomanPS-BoldMT" w:hAnsiTheme="minorHAnsi" w:cs="Arial"/>
          <w:sz w:val="20"/>
          <w:szCs w:val="20"/>
        </w:rPr>
        <w:t>my</w:t>
      </w:r>
      <w:r w:rsidRPr="00B55636">
        <w:rPr>
          <w:rFonts w:asciiTheme="minorHAnsi" w:eastAsia="TimesNewRomanPS-BoldMT" w:hAnsiTheme="minorHAnsi" w:cs="Arial"/>
          <w:sz w:val="20"/>
          <w:szCs w:val="20"/>
        </w:rPr>
        <w:t xml:space="preserve"> do realizacji zamówienia </w:t>
      </w:r>
      <w:r w:rsidRPr="00B55636">
        <w:rPr>
          <w:rFonts w:asciiTheme="minorHAnsi" w:hAnsiTheme="minorHAnsi"/>
          <w:sz w:val="20"/>
          <w:szCs w:val="20"/>
        </w:rPr>
        <w:t xml:space="preserve">osobę, </w:t>
      </w:r>
      <w:r w:rsidRPr="00B55636">
        <w:rPr>
          <w:sz w:val="20"/>
          <w:szCs w:val="20"/>
        </w:rPr>
        <w:t>która będzie pełnić funkcję kierownika budowy</w:t>
      </w:r>
      <w:r w:rsidR="000C41B1">
        <w:rPr>
          <w:sz w:val="20"/>
          <w:szCs w:val="20"/>
        </w:rPr>
        <w:t>/robót</w:t>
      </w:r>
      <w:r w:rsidRPr="00B55636">
        <w:rPr>
          <w:sz w:val="20"/>
          <w:szCs w:val="20"/>
        </w:rPr>
        <w:t xml:space="preserve">, posiadającą uprawnienia do kierowania robotami </w:t>
      </w:r>
      <w:r w:rsidRPr="008153DB">
        <w:rPr>
          <w:sz w:val="20"/>
          <w:szCs w:val="20"/>
        </w:rPr>
        <w:t>budowlanymi bez ograniczeń w</w:t>
      </w:r>
      <w:r w:rsidR="00E66620" w:rsidRPr="008153DB">
        <w:rPr>
          <w:sz w:val="20"/>
          <w:szCs w:val="20"/>
        </w:rPr>
        <w:t> </w:t>
      </w:r>
      <w:r w:rsidRPr="008153DB">
        <w:rPr>
          <w:sz w:val="20"/>
          <w:szCs w:val="20"/>
        </w:rPr>
        <w:t>specjalności konstrukcyjno-budowlanej</w:t>
      </w:r>
      <w:r w:rsidRPr="008153DB">
        <w:rPr>
          <w:rFonts w:asciiTheme="minorHAnsi" w:hAnsiTheme="minorHAnsi"/>
          <w:sz w:val="20"/>
          <w:szCs w:val="20"/>
        </w:rPr>
        <w:t xml:space="preserve">, wpisanej na listę członków właściwej izby samorządu </w:t>
      </w:r>
      <w:r>
        <w:rPr>
          <w:rFonts w:asciiTheme="minorHAnsi" w:hAnsiTheme="minorHAnsi"/>
          <w:sz w:val="20"/>
          <w:szCs w:val="20"/>
        </w:rPr>
        <w:t>zawodowego</w:t>
      </w:r>
      <w:r w:rsidRPr="00FF3FED">
        <w:rPr>
          <w:rFonts w:asciiTheme="minorHAnsi" w:hAnsiTheme="minorHAnsi"/>
          <w:sz w:val="20"/>
          <w:szCs w:val="20"/>
        </w:rPr>
        <w:t>.</w:t>
      </w:r>
    </w:p>
    <w:p w:rsidR="003B6040" w:rsidRPr="00B14ADA" w:rsidRDefault="003B6040" w:rsidP="008153DB">
      <w:pPr>
        <w:pStyle w:val="Standard"/>
        <w:numPr>
          <w:ilvl w:val="0"/>
          <w:numId w:val="17"/>
        </w:numPr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4ADA">
        <w:rPr>
          <w:rFonts w:asciiTheme="minorHAnsi" w:hAnsiTheme="minorHAnsi" w:cstheme="minorHAnsi"/>
          <w:bCs/>
          <w:sz w:val="20"/>
          <w:szCs w:val="20"/>
        </w:rPr>
        <w:t>Oświadczamy</w:t>
      </w:r>
      <w:r w:rsidRPr="00B14ADA">
        <w:rPr>
          <w:rFonts w:asciiTheme="minorHAnsi" w:hAnsiTheme="minorHAnsi" w:cstheme="minorHAnsi"/>
          <w:sz w:val="20"/>
          <w:szCs w:val="20"/>
        </w:rPr>
        <w:t xml:space="preserve">, że wybór naszej oferty będzie prowadzić/nie będzie prowadzić* do powstania u Zamawiającego obowiązku podatkowego zgodnie z ustawą </w:t>
      </w:r>
      <w:r w:rsidRPr="00B14ADA">
        <w:rPr>
          <w:rFonts w:asciiTheme="minorHAnsi" w:hAnsiTheme="minorHAnsi" w:cstheme="minorHAnsi"/>
          <w:color w:val="000000"/>
          <w:sz w:val="20"/>
          <w:szCs w:val="20"/>
        </w:rPr>
        <w:t xml:space="preserve">z 11 marca 2004 r. o podatku od towarów i usług </w:t>
      </w:r>
      <w:r w:rsidRPr="00B14ADA">
        <w:rPr>
          <w:rFonts w:asciiTheme="minorHAnsi" w:hAnsiTheme="minorHAnsi" w:cstheme="minorHAnsi"/>
          <w:color w:val="000000"/>
          <w:sz w:val="16"/>
          <w:szCs w:val="16"/>
        </w:rPr>
        <w:t>(wypełnić jeśli dotyczy</w:t>
      </w:r>
      <w:r w:rsidRPr="00B14ADA">
        <w:rPr>
          <w:rFonts w:asciiTheme="minorHAnsi" w:hAnsiTheme="minorHAnsi" w:cstheme="minorHAnsi"/>
          <w:sz w:val="16"/>
          <w:szCs w:val="16"/>
        </w:rPr>
        <w:t>)</w:t>
      </w:r>
      <w:r w:rsidRPr="00B14ADA">
        <w:rPr>
          <w:rFonts w:asciiTheme="minorHAnsi" w:hAnsiTheme="minorHAnsi" w:cstheme="minorHAnsi"/>
          <w:sz w:val="20"/>
        </w:rPr>
        <w:t>.</w:t>
      </w:r>
    </w:p>
    <w:tbl>
      <w:tblPr>
        <w:tblW w:w="974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3637"/>
        <w:gridCol w:w="2977"/>
        <w:gridCol w:w="2658"/>
      </w:tblGrid>
      <w:tr w:rsidR="003B6040" w:rsidRPr="008B763D" w:rsidTr="003B6040">
        <w:tc>
          <w:tcPr>
            <w:tcW w:w="474" w:type="dxa"/>
            <w:vAlign w:val="center"/>
          </w:tcPr>
          <w:p w:rsidR="003B6040" w:rsidRPr="008B763D" w:rsidRDefault="003B6040" w:rsidP="00400D6F">
            <w:pPr>
              <w:spacing w:before="40" w:after="40"/>
              <w:ind w:right="-2"/>
              <w:jc w:val="center"/>
              <w:rPr>
                <w:rFonts w:asciiTheme="minorHAnsi" w:hAnsiTheme="minorHAnsi" w:cstheme="minorHAnsi"/>
                <w:i/>
                <w:w w:val="89"/>
                <w:sz w:val="16"/>
                <w:szCs w:val="16"/>
              </w:rPr>
            </w:pPr>
            <w:r w:rsidRPr="008B763D">
              <w:rPr>
                <w:rFonts w:asciiTheme="minorHAnsi" w:hAnsiTheme="minorHAnsi" w:cstheme="minorHAnsi"/>
                <w:i/>
                <w:sz w:val="16"/>
                <w:szCs w:val="16"/>
              </w:rPr>
              <w:t>L.p.</w:t>
            </w:r>
          </w:p>
        </w:tc>
        <w:tc>
          <w:tcPr>
            <w:tcW w:w="3637" w:type="dxa"/>
            <w:vAlign w:val="center"/>
          </w:tcPr>
          <w:p w:rsidR="003B6040" w:rsidRPr="008B763D" w:rsidRDefault="003B6040" w:rsidP="00400D6F">
            <w:pPr>
              <w:spacing w:before="40" w:after="40"/>
              <w:ind w:right="-2"/>
              <w:jc w:val="center"/>
              <w:rPr>
                <w:rFonts w:asciiTheme="minorHAnsi" w:hAnsiTheme="minorHAnsi" w:cstheme="minorHAnsi"/>
                <w:i/>
                <w:w w:val="89"/>
                <w:sz w:val="16"/>
                <w:szCs w:val="16"/>
              </w:rPr>
            </w:pPr>
            <w:r w:rsidRPr="008B763D">
              <w:rPr>
                <w:rFonts w:asciiTheme="minorHAnsi" w:hAnsiTheme="minorHAnsi" w:cstheme="minorHAnsi"/>
                <w:i/>
                <w:sz w:val="16"/>
                <w:szCs w:val="16"/>
              </w:rPr>
              <w:t>Nazwa (rodzaj) towaru/usługi, których dostawa lub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 </w:t>
            </w:r>
            <w:r w:rsidRPr="008B763D">
              <w:rPr>
                <w:rFonts w:asciiTheme="minorHAnsi" w:hAnsiTheme="minorHAnsi" w:cstheme="minorHAnsi"/>
                <w:i/>
                <w:sz w:val="16"/>
                <w:szCs w:val="16"/>
              </w:rPr>
              <w:t>świadczenie będą prowadziły do powstania obowiązku podatkowego u Zamawiającego</w:t>
            </w:r>
          </w:p>
        </w:tc>
        <w:tc>
          <w:tcPr>
            <w:tcW w:w="2977" w:type="dxa"/>
            <w:vAlign w:val="center"/>
          </w:tcPr>
          <w:p w:rsidR="003B6040" w:rsidRPr="008B763D" w:rsidRDefault="003B6040" w:rsidP="00400D6F">
            <w:pPr>
              <w:tabs>
                <w:tab w:val="center" w:pos="0"/>
              </w:tabs>
              <w:spacing w:before="40" w:after="40"/>
              <w:ind w:right="-2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763D">
              <w:rPr>
                <w:rFonts w:asciiTheme="minorHAnsi" w:hAnsiTheme="minorHAnsi" w:cstheme="minorHAnsi"/>
                <w:i/>
                <w:sz w:val="16"/>
                <w:szCs w:val="16"/>
              </w:rPr>
              <w:t>Wartość towaru/ usługi objętego obowiązkiem podatkowym Zamawiającego, bez kwoty podatku</w:t>
            </w:r>
          </w:p>
        </w:tc>
        <w:tc>
          <w:tcPr>
            <w:tcW w:w="2658" w:type="dxa"/>
          </w:tcPr>
          <w:p w:rsidR="003B6040" w:rsidRPr="008B763D" w:rsidRDefault="003B6040" w:rsidP="00400D6F">
            <w:pPr>
              <w:tabs>
                <w:tab w:val="center" w:pos="0"/>
              </w:tabs>
              <w:spacing w:before="40" w:after="40"/>
              <w:ind w:right="-2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763D">
              <w:rPr>
                <w:rFonts w:asciiTheme="minorHAnsi" w:hAnsiTheme="minorHAnsi" w:cstheme="minorHAnsi"/>
                <w:i/>
                <w:sz w:val="16"/>
                <w:szCs w:val="16"/>
              </w:rPr>
              <w:t>Stawka podatku od towarów i usług, która będzie miała zastosowanie</w:t>
            </w:r>
          </w:p>
        </w:tc>
      </w:tr>
      <w:tr w:rsidR="003B6040" w:rsidRPr="008B763D" w:rsidTr="003B6040">
        <w:trPr>
          <w:trHeight w:val="50"/>
        </w:trPr>
        <w:tc>
          <w:tcPr>
            <w:tcW w:w="474" w:type="dxa"/>
          </w:tcPr>
          <w:p w:rsidR="003B6040" w:rsidRPr="008B763D" w:rsidRDefault="003B6040" w:rsidP="006B03E8">
            <w:pPr>
              <w:spacing w:before="120" w:after="120" w:line="276" w:lineRule="auto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763D">
              <w:rPr>
                <w:rFonts w:asciiTheme="minorHAnsi" w:hAnsiTheme="minorHAnsi" w:cstheme="minorHAnsi"/>
                <w:i/>
                <w:sz w:val="16"/>
                <w:szCs w:val="16"/>
              </w:rPr>
              <w:t>1.</w:t>
            </w:r>
          </w:p>
        </w:tc>
        <w:tc>
          <w:tcPr>
            <w:tcW w:w="3637" w:type="dxa"/>
          </w:tcPr>
          <w:p w:rsidR="003B6040" w:rsidRPr="008B763D" w:rsidRDefault="003B6040" w:rsidP="006B03E8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:rsidR="003B6040" w:rsidRPr="008B763D" w:rsidRDefault="003B6040" w:rsidP="006B03E8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58" w:type="dxa"/>
          </w:tcPr>
          <w:p w:rsidR="003B6040" w:rsidRPr="008B763D" w:rsidRDefault="003B6040" w:rsidP="006B03E8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B6040" w:rsidRPr="008B763D" w:rsidRDefault="003B6040" w:rsidP="008153DB">
      <w:pPr>
        <w:pStyle w:val="Standard"/>
        <w:spacing w:before="120" w:line="276" w:lineRule="auto"/>
        <w:ind w:firstLine="360"/>
        <w:jc w:val="both"/>
        <w:rPr>
          <w:rFonts w:asciiTheme="minorHAnsi" w:hAnsiTheme="minorHAnsi" w:cstheme="minorHAnsi"/>
          <w:sz w:val="16"/>
          <w:szCs w:val="16"/>
        </w:rPr>
      </w:pPr>
      <w:r w:rsidRPr="008B763D">
        <w:rPr>
          <w:rFonts w:asciiTheme="minorHAnsi" w:hAnsiTheme="minorHAnsi" w:cstheme="minorHAnsi"/>
          <w:b/>
          <w:sz w:val="16"/>
          <w:szCs w:val="16"/>
        </w:rPr>
        <w:t>*</w:t>
      </w:r>
      <w:r w:rsidR="00400D6F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8B763D">
        <w:rPr>
          <w:rFonts w:asciiTheme="minorHAnsi" w:hAnsiTheme="minorHAnsi" w:cstheme="minorHAnsi"/>
          <w:sz w:val="16"/>
          <w:szCs w:val="16"/>
        </w:rPr>
        <w:t>niepotrzebne skreślić</w:t>
      </w:r>
    </w:p>
    <w:p w:rsidR="00705F8C" w:rsidRPr="00705F8C" w:rsidRDefault="00430061" w:rsidP="008153DB">
      <w:pPr>
        <w:pStyle w:val="Tekstpodstawowy21"/>
        <w:numPr>
          <w:ilvl w:val="0"/>
          <w:numId w:val="17"/>
        </w:numPr>
        <w:overflowPunct w:val="0"/>
        <w:autoSpaceDE w:val="0"/>
        <w:autoSpaceDN w:val="0"/>
        <w:adjustRightInd w:val="0"/>
        <w:spacing w:before="240" w:line="276" w:lineRule="auto"/>
        <w:ind w:right="49"/>
        <w:textAlignment w:val="baseline"/>
        <w:rPr>
          <w:rFonts w:asciiTheme="minorHAnsi" w:hAnsiTheme="minorHAnsi" w:cstheme="minorHAnsi"/>
          <w:sz w:val="20"/>
        </w:rPr>
      </w:pPr>
      <w:r w:rsidRPr="00430061">
        <w:rPr>
          <w:rFonts w:asciiTheme="minorHAnsi" w:hAnsiTheme="minorHAnsi"/>
          <w:sz w:val="20"/>
        </w:rPr>
        <w:t>Oświadczamy, że</w:t>
      </w:r>
      <w:r w:rsidR="00705F8C" w:rsidRPr="00705F8C">
        <w:rPr>
          <w:rFonts w:asciiTheme="minorHAnsi" w:hAnsiTheme="minorHAnsi"/>
          <w:sz w:val="20"/>
        </w:rPr>
        <w:t xml:space="preserve"> </w:t>
      </w:r>
      <w:r w:rsidR="00705F8C" w:rsidRPr="00705F8C">
        <w:rPr>
          <w:rFonts w:asciiTheme="minorHAnsi" w:hAnsiTheme="minorHAnsi" w:cs="Arial"/>
          <w:sz w:val="20"/>
        </w:rPr>
        <w:t>nie zamierzamy/zamierzamy*</w:t>
      </w:r>
      <w:r w:rsidR="00705F8C" w:rsidRPr="00705F8C">
        <w:rPr>
          <w:rFonts w:asciiTheme="minorHAnsi" w:hAnsiTheme="minorHAnsi"/>
          <w:sz w:val="20"/>
        </w:rPr>
        <w:t xml:space="preserve"> powierzyć podwykonawcom następujące części zamówienia:</w:t>
      </w:r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4486"/>
        <w:gridCol w:w="4819"/>
      </w:tblGrid>
      <w:tr w:rsidR="00705F8C" w:rsidRPr="00FA0326" w:rsidTr="00B70D6F">
        <w:tc>
          <w:tcPr>
            <w:tcW w:w="476" w:type="dxa"/>
          </w:tcPr>
          <w:p w:rsidR="00705F8C" w:rsidRPr="00FA0326" w:rsidRDefault="00705F8C" w:rsidP="006B03E8">
            <w:pPr>
              <w:spacing w:before="40" w:after="40" w:line="276" w:lineRule="auto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i/>
                <w:sz w:val="16"/>
                <w:szCs w:val="16"/>
              </w:rPr>
              <w:t>L.p.</w:t>
            </w:r>
          </w:p>
        </w:tc>
        <w:tc>
          <w:tcPr>
            <w:tcW w:w="4486" w:type="dxa"/>
          </w:tcPr>
          <w:p w:rsidR="00705F8C" w:rsidRPr="00FA0326" w:rsidRDefault="00705F8C" w:rsidP="006B03E8">
            <w:pPr>
              <w:spacing w:before="40" w:after="40" w:line="276" w:lineRule="auto"/>
              <w:jc w:val="center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i/>
                <w:sz w:val="16"/>
                <w:szCs w:val="16"/>
              </w:rPr>
              <w:t>Zakres prac</w:t>
            </w:r>
          </w:p>
        </w:tc>
        <w:tc>
          <w:tcPr>
            <w:tcW w:w="4819" w:type="dxa"/>
          </w:tcPr>
          <w:p w:rsidR="00705F8C" w:rsidRPr="00FA0326" w:rsidRDefault="00705F8C" w:rsidP="009176F3">
            <w:pPr>
              <w:pStyle w:val="Default"/>
              <w:spacing w:before="40" w:after="40" w:line="276" w:lineRule="auto"/>
              <w:jc w:val="center"/>
              <w:rPr>
                <w:rFonts w:asciiTheme="minorHAnsi" w:hAnsiTheme="minorHAnsi" w:cs="Calibri"/>
                <w:i/>
                <w:color w:val="auto"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bCs/>
                <w:i/>
                <w:color w:val="auto"/>
                <w:sz w:val="16"/>
                <w:szCs w:val="16"/>
              </w:rPr>
              <w:t xml:space="preserve">nazwa </w:t>
            </w:r>
            <w:r w:rsidR="009176F3">
              <w:rPr>
                <w:rFonts w:asciiTheme="minorHAnsi" w:hAnsiTheme="minorHAnsi" w:cs="Calibri"/>
                <w:bCs/>
                <w:i/>
                <w:color w:val="auto"/>
                <w:sz w:val="16"/>
                <w:szCs w:val="16"/>
              </w:rPr>
              <w:t>p</w:t>
            </w:r>
            <w:r w:rsidRPr="00FA0326">
              <w:rPr>
                <w:rFonts w:asciiTheme="minorHAnsi" w:hAnsiTheme="minorHAnsi" w:cs="Calibri"/>
                <w:bCs/>
                <w:i/>
                <w:color w:val="auto"/>
                <w:sz w:val="16"/>
                <w:szCs w:val="16"/>
              </w:rPr>
              <w:t>odwykonawcy</w:t>
            </w:r>
          </w:p>
        </w:tc>
      </w:tr>
      <w:tr w:rsidR="00705F8C" w:rsidRPr="00FA0326" w:rsidTr="00B70D6F">
        <w:tc>
          <w:tcPr>
            <w:tcW w:w="476" w:type="dxa"/>
          </w:tcPr>
          <w:p w:rsidR="00705F8C" w:rsidRPr="00FA0326" w:rsidRDefault="00705F8C" w:rsidP="006B03E8">
            <w:pPr>
              <w:spacing w:before="120" w:after="120" w:line="276" w:lineRule="auto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i/>
                <w:sz w:val="16"/>
                <w:szCs w:val="16"/>
              </w:rPr>
              <w:t>1.</w:t>
            </w:r>
          </w:p>
        </w:tc>
        <w:tc>
          <w:tcPr>
            <w:tcW w:w="4486" w:type="dxa"/>
          </w:tcPr>
          <w:p w:rsidR="00705F8C" w:rsidRPr="00FA0326" w:rsidRDefault="00705F8C" w:rsidP="006B03E8">
            <w:pPr>
              <w:spacing w:before="120" w:after="120" w:line="276" w:lineRule="auto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4819" w:type="dxa"/>
          </w:tcPr>
          <w:p w:rsidR="00705F8C" w:rsidRPr="00FA0326" w:rsidRDefault="00705F8C" w:rsidP="006B03E8">
            <w:pPr>
              <w:spacing w:before="120" w:after="120" w:line="276" w:lineRule="auto"/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705F8C" w:rsidRPr="00FA0326" w:rsidTr="00B70D6F">
        <w:tc>
          <w:tcPr>
            <w:tcW w:w="476" w:type="dxa"/>
          </w:tcPr>
          <w:p w:rsidR="00705F8C" w:rsidRPr="00FA0326" w:rsidRDefault="00705F8C" w:rsidP="006B03E8">
            <w:pPr>
              <w:spacing w:before="120" w:after="120" w:line="276" w:lineRule="auto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A0326">
              <w:rPr>
                <w:rFonts w:asciiTheme="minorHAnsi" w:hAnsiTheme="minorHAnsi" w:cs="Calibri"/>
                <w:i/>
                <w:sz w:val="16"/>
                <w:szCs w:val="16"/>
              </w:rPr>
              <w:t>2.</w:t>
            </w:r>
          </w:p>
        </w:tc>
        <w:tc>
          <w:tcPr>
            <w:tcW w:w="4486" w:type="dxa"/>
          </w:tcPr>
          <w:p w:rsidR="00705F8C" w:rsidRPr="00FA0326" w:rsidRDefault="00705F8C" w:rsidP="006B03E8">
            <w:pPr>
              <w:spacing w:before="120" w:after="120" w:line="276" w:lineRule="auto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4819" w:type="dxa"/>
          </w:tcPr>
          <w:p w:rsidR="00705F8C" w:rsidRPr="00FA0326" w:rsidRDefault="00705F8C" w:rsidP="006B03E8">
            <w:pPr>
              <w:spacing w:before="120" w:after="120" w:line="276" w:lineRule="auto"/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</w:tbl>
    <w:p w:rsidR="00705F8C" w:rsidRPr="00705F8C" w:rsidRDefault="00512460" w:rsidP="008153DB">
      <w:pPr>
        <w:pStyle w:val="Tekstpodstawowy21"/>
        <w:overflowPunct w:val="0"/>
        <w:autoSpaceDE w:val="0"/>
        <w:autoSpaceDN w:val="0"/>
        <w:adjustRightInd w:val="0"/>
        <w:spacing w:before="120" w:after="0" w:line="276" w:lineRule="auto"/>
        <w:ind w:left="360" w:right="49"/>
        <w:textAlignment w:val="baseline"/>
        <w:rPr>
          <w:rFonts w:asciiTheme="minorHAnsi" w:hAnsiTheme="minorHAnsi" w:cstheme="minorHAnsi"/>
          <w:sz w:val="20"/>
        </w:rPr>
      </w:pPr>
      <w:r w:rsidRPr="008B763D">
        <w:rPr>
          <w:rFonts w:asciiTheme="minorHAnsi" w:hAnsiTheme="minorHAnsi" w:cstheme="minorHAnsi"/>
          <w:b/>
          <w:sz w:val="16"/>
          <w:szCs w:val="16"/>
        </w:rPr>
        <w:t>*</w:t>
      </w:r>
      <w:r w:rsidR="00400D6F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8B763D">
        <w:rPr>
          <w:rFonts w:asciiTheme="minorHAnsi" w:hAnsiTheme="minorHAnsi" w:cstheme="minorHAnsi"/>
          <w:sz w:val="16"/>
          <w:szCs w:val="16"/>
        </w:rPr>
        <w:t>niepotrzebne skreślić</w:t>
      </w:r>
    </w:p>
    <w:p w:rsidR="003B6040" w:rsidRPr="008B763D" w:rsidRDefault="003B6040" w:rsidP="008153DB">
      <w:pPr>
        <w:pStyle w:val="Tekstpodstawowy21"/>
        <w:numPr>
          <w:ilvl w:val="0"/>
          <w:numId w:val="17"/>
        </w:numPr>
        <w:overflowPunct w:val="0"/>
        <w:autoSpaceDE w:val="0"/>
        <w:autoSpaceDN w:val="0"/>
        <w:adjustRightInd w:val="0"/>
        <w:spacing w:before="240" w:after="120" w:line="276" w:lineRule="auto"/>
        <w:ind w:right="49"/>
        <w:textAlignment w:val="baseline"/>
        <w:rPr>
          <w:rFonts w:asciiTheme="minorHAnsi" w:hAnsiTheme="minorHAnsi" w:cstheme="minorHAnsi"/>
          <w:sz w:val="20"/>
        </w:rPr>
      </w:pPr>
      <w:r w:rsidRPr="008B763D">
        <w:rPr>
          <w:rFonts w:asciiTheme="minorHAnsi" w:hAnsiTheme="minorHAnsi" w:cstheme="minorHAnsi"/>
          <w:color w:val="000000"/>
          <w:sz w:val="20"/>
        </w:rPr>
        <w:t>Oświadczam</w:t>
      </w:r>
      <w:r w:rsidR="00B14ADA">
        <w:rPr>
          <w:rFonts w:asciiTheme="minorHAnsi" w:hAnsiTheme="minorHAnsi" w:cstheme="minorHAnsi"/>
          <w:color w:val="000000"/>
          <w:sz w:val="20"/>
        </w:rPr>
        <w:t>y</w:t>
      </w:r>
      <w:r w:rsidRPr="008B763D">
        <w:rPr>
          <w:rFonts w:asciiTheme="minorHAnsi" w:hAnsiTheme="minorHAnsi" w:cstheme="minorHAnsi"/>
          <w:color w:val="000000"/>
          <w:sz w:val="20"/>
        </w:rPr>
        <w:t xml:space="preserve">, że </w:t>
      </w:r>
      <w:r w:rsidRPr="008B763D">
        <w:rPr>
          <w:rFonts w:asciiTheme="minorHAnsi" w:hAnsiTheme="minorHAnsi" w:cstheme="minorHAnsi"/>
          <w:sz w:val="20"/>
        </w:rPr>
        <w:t>zapoznaliśmy się z klauzulą informacyjną RODO*</w:t>
      </w:r>
      <w:r>
        <w:rPr>
          <w:rFonts w:asciiTheme="minorHAnsi" w:hAnsiTheme="minorHAnsi" w:cstheme="minorHAnsi"/>
          <w:sz w:val="20"/>
        </w:rPr>
        <w:t xml:space="preserve"> </w:t>
      </w:r>
      <w:r w:rsidRPr="008B763D">
        <w:rPr>
          <w:rFonts w:asciiTheme="minorHAnsi" w:hAnsiTheme="minorHAnsi" w:cstheme="minorHAnsi"/>
          <w:sz w:val="20"/>
        </w:rPr>
        <w:t xml:space="preserve">przedstawioną </w:t>
      </w:r>
      <w:r w:rsidRPr="00400D6F">
        <w:rPr>
          <w:rFonts w:asciiTheme="minorHAnsi" w:hAnsiTheme="minorHAnsi" w:cstheme="minorHAnsi"/>
          <w:sz w:val="20"/>
        </w:rPr>
        <w:t>w Rozdziale XXV</w:t>
      </w:r>
      <w:r w:rsidR="000C41B1">
        <w:rPr>
          <w:rFonts w:asciiTheme="minorHAnsi" w:hAnsiTheme="minorHAnsi" w:cstheme="minorHAnsi"/>
          <w:sz w:val="20"/>
        </w:rPr>
        <w:t>I</w:t>
      </w:r>
      <w:r w:rsidR="00400D6F" w:rsidRPr="00400D6F">
        <w:rPr>
          <w:rFonts w:asciiTheme="minorHAnsi" w:hAnsiTheme="minorHAnsi" w:cstheme="minorHAnsi"/>
          <w:sz w:val="20"/>
        </w:rPr>
        <w:t>II</w:t>
      </w:r>
      <w:r w:rsidRPr="00400D6F">
        <w:rPr>
          <w:rFonts w:asciiTheme="minorHAnsi" w:hAnsiTheme="minorHAnsi" w:cstheme="minorHAnsi"/>
          <w:sz w:val="20"/>
        </w:rPr>
        <w:t xml:space="preserve"> SWZ, </w:t>
      </w:r>
      <w:r w:rsidRPr="008B763D">
        <w:rPr>
          <w:rFonts w:asciiTheme="minorHAnsi" w:hAnsiTheme="minorHAnsi" w:cstheme="minorHAnsi"/>
          <w:sz w:val="20"/>
        </w:rPr>
        <w:t>dotyczącą przetwarzania przez Zamawiającego danych osobowych</w:t>
      </w:r>
      <w:r w:rsidRPr="008B763D">
        <w:rPr>
          <w:rFonts w:asciiTheme="minorHAnsi" w:hAnsiTheme="minorHAnsi" w:cstheme="minorHAnsi"/>
          <w:color w:val="000000"/>
          <w:sz w:val="20"/>
        </w:rPr>
        <w:t>.</w:t>
      </w:r>
    </w:p>
    <w:p w:rsidR="003B6040" w:rsidRPr="008B763D" w:rsidRDefault="003B6040" w:rsidP="008153DB">
      <w:pPr>
        <w:pStyle w:val="Tekstpodstawowy21"/>
        <w:numPr>
          <w:ilvl w:val="0"/>
          <w:numId w:val="17"/>
        </w:numPr>
        <w:overflowPunct w:val="0"/>
        <w:autoSpaceDE w:val="0"/>
        <w:autoSpaceDN w:val="0"/>
        <w:adjustRightInd w:val="0"/>
        <w:spacing w:after="120" w:line="276" w:lineRule="auto"/>
        <w:ind w:right="49"/>
        <w:textAlignment w:val="baseline"/>
        <w:rPr>
          <w:rFonts w:asciiTheme="minorHAnsi" w:hAnsiTheme="minorHAnsi" w:cstheme="minorHAnsi"/>
          <w:sz w:val="20"/>
        </w:rPr>
      </w:pPr>
      <w:r w:rsidRPr="008B763D">
        <w:rPr>
          <w:rFonts w:asciiTheme="minorHAnsi" w:hAnsiTheme="minorHAnsi" w:cstheme="minorHAnsi"/>
          <w:sz w:val="20"/>
        </w:rPr>
        <w:t>Oświadczamy, że wypełniliśmy obowiązek informacyjny przewidziany w art. 14 RODO* wobec osób fizycznych, od</w:t>
      </w:r>
      <w:r>
        <w:rPr>
          <w:rFonts w:asciiTheme="minorHAnsi" w:hAnsiTheme="minorHAnsi" w:cstheme="minorHAnsi"/>
          <w:sz w:val="20"/>
        </w:rPr>
        <w:t> </w:t>
      </w:r>
      <w:r w:rsidRPr="008B763D">
        <w:rPr>
          <w:rFonts w:asciiTheme="minorHAnsi" w:hAnsiTheme="minorHAnsi" w:cstheme="minorHAnsi"/>
          <w:sz w:val="20"/>
        </w:rPr>
        <w:t>których dane osobowe bezpośrednio lub pośrednio pozyskaliśmy i przekazaliśmy Zamawiającemu, w celu ubiegania się o udzielenie zamówienia publiczn</w:t>
      </w:r>
      <w:r w:rsidR="00400D6F">
        <w:rPr>
          <w:rFonts w:asciiTheme="minorHAnsi" w:hAnsiTheme="minorHAnsi" w:cstheme="minorHAnsi"/>
          <w:sz w:val="20"/>
        </w:rPr>
        <w:t>ego w niniejszym postępowaniu.</w:t>
      </w:r>
    </w:p>
    <w:p w:rsidR="003B6040" w:rsidRPr="008B763D" w:rsidRDefault="00400D6F" w:rsidP="008153DB">
      <w:pPr>
        <w:pStyle w:val="Tekstprzypisudolnego"/>
        <w:spacing w:after="120" w:line="276" w:lineRule="auto"/>
        <w:ind w:left="36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*</w:t>
      </w:r>
      <w:r w:rsidR="00430061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3B6040" w:rsidRPr="008B763D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</w:t>
      </w:r>
      <w:r w:rsidR="003B6040">
        <w:rPr>
          <w:rFonts w:asciiTheme="minorHAnsi" w:hAnsiTheme="minorHAnsi" w:cstheme="minorHAnsi"/>
          <w:sz w:val="16"/>
          <w:szCs w:val="16"/>
        </w:rPr>
        <w:t> </w:t>
      </w:r>
      <w:r w:rsidR="003B6040" w:rsidRPr="008B763D">
        <w:rPr>
          <w:rFonts w:asciiTheme="minorHAnsi" w:hAnsiTheme="minorHAnsi" w:cstheme="minorHAnsi"/>
          <w:sz w:val="16"/>
          <w:szCs w:val="16"/>
        </w:rPr>
        <w:t>przetwarzaniem danych osobowych i w sprawie swobodnego przepływu takich danych oraz uchylenia dyrektywy 95/46/WE (ogólne</w:t>
      </w:r>
      <w:r w:rsidR="003B6040">
        <w:rPr>
          <w:rFonts w:asciiTheme="minorHAnsi" w:hAnsiTheme="minorHAnsi" w:cstheme="minorHAnsi"/>
          <w:sz w:val="16"/>
          <w:szCs w:val="16"/>
        </w:rPr>
        <w:t> </w:t>
      </w:r>
      <w:r w:rsidR="003B6040" w:rsidRPr="008B763D">
        <w:rPr>
          <w:rFonts w:asciiTheme="minorHAnsi" w:hAnsiTheme="minorHAnsi" w:cstheme="minorHAnsi"/>
          <w:sz w:val="16"/>
          <w:szCs w:val="16"/>
        </w:rPr>
        <w:t xml:space="preserve">rozporządzenie o ochronie danych) (Dz. Urz. UE L 119 z 04.05.2016, str. 1). </w:t>
      </w:r>
    </w:p>
    <w:p w:rsidR="003B6040" w:rsidRPr="00DA41E1" w:rsidRDefault="00B14ADA" w:rsidP="008153DB">
      <w:pPr>
        <w:pStyle w:val="Tekstpodstawowy21"/>
        <w:numPr>
          <w:ilvl w:val="0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120" w:line="276" w:lineRule="auto"/>
        <w:ind w:right="49"/>
        <w:textAlignment w:val="baselin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Informujemy</w:t>
      </w:r>
      <w:r w:rsidR="003B6040" w:rsidRPr="00DA41E1">
        <w:rPr>
          <w:rFonts w:asciiTheme="minorHAnsi" w:hAnsiTheme="minorHAnsi" w:cstheme="minorHAnsi"/>
          <w:sz w:val="20"/>
        </w:rPr>
        <w:t>, że Oferta zawiera/nie zawiera* informacje stanowiące tajemnicę przedsiębiorstwa, w rozumieniu ustawy z dnia 16 kwietnia 1993r. o zwalczaniu nieuczciwej konkurencji.</w:t>
      </w:r>
    </w:p>
    <w:p w:rsidR="003B6040" w:rsidRPr="00DA41E1" w:rsidRDefault="003B6040" w:rsidP="008153DB">
      <w:pPr>
        <w:pStyle w:val="Tekstpodstawowy21"/>
        <w:tabs>
          <w:tab w:val="left" w:pos="709"/>
        </w:tabs>
        <w:overflowPunct w:val="0"/>
        <w:autoSpaceDE w:val="0"/>
        <w:autoSpaceDN w:val="0"/>
        <w:adjustRightInd w:val="0"/>
        <w:spacing w:after="120" w:line="276" w:lineRule="auto"/>
        <w:ind w:left="360" w:right="49"/>
        <w:textAlignment w:val="baseline"/>
        <w:rPr>
          <w:rFonts w:asciiTheme="minorHAnsi" w:hAnsiTheme="minorHAnsi" w:cstheme="minorHAnsi"/>
          <w:sz w:val="20"/>
        </w:rPr>
      </w:pPr>
      <w:r w:rsidRPr="00DA41E1">
        <w:rPr>
          <w:rFonts w:asciiTheme="minorHAnsi" w:hAnsiTheme="minorHAnsi" w:cstheme="minorHAnsi"/>
          <w:sz w:val="20"/>
        </w:rPr>
        <w:t xml:space="preserve">Dokumenty stanowiące tajemnice przedsiębiorstwa wraz z uzasadnieniem </w:t>
      </w:r>
      <w:r w:rsidRPr="00DA41E1">
        <w:rPr>
          <w:rFonts w:asciiTheme="minorHAnsi" w:hAnsiTheme="minorHAnsi" w:cstheme="minorHAnsi"/>
          <w:bCs/>
          <w:sz w:val="20"/>
        </w:rPr>
        <w:t xml:space="preserve">zastrzeżenia informacji w nich zawartych </w:t>
      </w:r>
      <w:r w:rsidRPr="00DA41E1">
        <w:rPr>
          <w:rFonts w:asciiTheme="minorHAnsi" w:hAnsiTheme="minorHAnsi" w:cstheme="minorHAnsi"/>
          <w:sz w:val="20"/>
        </w:rPr>
        <w:t>znajdują się ……………………………………………………………………………………………………..……………………………….</w:t>
      </w:r>
    </w:p>
    <w:p w:rsidR="003B6040" w:rsidRPr="00400D6F" w:rsidRDefault="003B6040" w:rsidP="008153DB">
      <w:pPr>
        <w:pStyle w:val="Standard"/>
        <w:spacing w:before="120" w:line="276" w:lineRule="auto"/>
        <w:ind w:firstLine="360"/>
        <w:jc w:val="both"/>
        <w:rPr>
          <w:rFonts w:asciiTheme="minorHAnsi" w:hAnsiTheme="minorHAnsi" w:cstheme="minorHAnsi"/>
          <w:sz w:val="16"/>
          <w:szCs w:val="16"/>
        </w:rPr>
      </w:pPr>
      <w:r w:rsidRPr="008B763D">
        <w:rPr>
          <w:rFonts w:asciiTheme="minorHAnsi" w:hAnsiTheme="minorHAnsi" w:cstheme="minorHAnsi"/>
          <w:b/>
          <w:sz w:val="16"/>
          <w:szCs w:val="16"/>
        </w:rPr>
        <w:t>*</w:t>
      </w:r>
      <w:r w:rsidR="00400D6F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400D6F">
        <w:rPr>
          <w:rFonts w:asciiTheme="minorHAnsi" w:hAnsiTheme="minorHAnsi" w:cstheme="minorHAnsi"/>
          <w:sz w:val="16"/>
          <w:szCs w:val="16"/>
        </w:rPr>
        <w:t>niepotrzebne skreślić</w:t>
      </w:r>
    </w:p>
    <w:p w:rsidR="003B6040" w:rsidRPr="00DA41E1" w:rsidRDefault="003B6040" w:rsidP="008153DB">
      <w:pPr>
        <w:spacing w:before="24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DA41E1">
        <w:rPr>
          <w:rFonts w:asciiTheme="minorHAnsi" w:hAnsiTheme="minorHAnsi" w:cstheme="minorHAnsi"/>
          <w:b/>
          <w:sz w:val="20"/>
          <w:szCs w:val="20"/>
        </w:rPr>
        <w:t>Załącznikami do oferty są:</w:t>
      </w:r>
    </w:p>
    <w:p w:rsidR="003B6040" w:rsidRPr="00EC0C84" w:rsidRDefault="003B6040" w:rsidP="00430061">
      <w:pPr>
        <w:numPr>
          <w:ilvl w:val="0"/>
          <w:numId w:val="21"/>
        </w:numPr>
        <w:spacing w:after="40"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C0C84">
        <w:rPr>
          <w:rFonts w:asciiTheme="minorHAnsi" w:hAnsiTheme="minorHAnsi" w:cstheme="minorHAnsi"/>
          <w:sz w:val="20"/>
          <w:szCs w:val="20"/>
        </w:rPr>
        <w:t>Oświadczenie o niepodleganiu wykluczeniu oraz spełnianiu warunków udziału w postępowaniu.</w:t>
      </w:r>
    </w:p>
    <w:p w:rsidR="00EC0C84" w:rsidRPr="00EC0C84" w:rsidRDefault="00EC0C84" w:rsidP="00430061">
      <w:pPr>
        <w:numPr>
          <w:ilvl w:val="0"/>
          <w:numId w:val="21"/>
        </w:numPr>
        <w:spacing w:after="40" w:line="276" w:lineRule="auto"/>
        <w:jc w:val="left"/>
        <w:rPr>
          <w:rFonts w:cs="Calibri"/>
          <w:sz w:val="20"/>
          <w:szCs w:val="20"/>
        </w:rPr>
      </w:pPr>
      <w:r w:rsidRPr="00EC0C84">
        <w:rPr>
          <w:rFonts w:cs="Calibri"/>
          <w:sz w:val="20"/>
          <w:szCs w:val="20"/>
        </w:rPr>
        <w:t>Oświadczenie wykonawców wspólne ubiegających się o udzielenie zamówienia (jeżeli dotyczy).</w:t>
      </w:r>
    </w:p>
    <w:p w:rsidR="00EC0C84" w:rsidRPr="00EC0C84" w:rsidRDefault="003B6040" w:rsidP="00430061">
      <w:pPr>
        <w:numPr>
          <w:ilvl w:val="0"/>
          <w:numId w:val="21"/>
        </w:numPr>
        <w:spacing w:after="40"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C0C84">
        <w:rPr>
          <w:rFonts w:asciiTheme="minorHAnsi" w:hAnsiTheme="minorHAnsi" w:cstheme="minorHAnsi"/>
          <w:sz w:val="20"/>
          <w:szCs w:val="20"/>
        </w:rPr>
        <w:t>Pełnomocnictwo (jeżeli dotyczy).</w:t>
      </w:r>
    </w:p>
    <w:p w:rsidR="00EC0C84" w:rsidRPr="00EC0C84" w:rsidRDefault="00EC0C84" w:rsidP="00430061">
      <w:pPr>
        <w:numPr>
          <w:ilvl w:val="0"/>
          <w:numId w:val="21"/>
        </w:numPr>
        <w:spacing w:after="40"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C0C84">
        <w:rPr>
          <w:rFonts w:cs="Calibri"/>
          <w:sz w:val="20"/>
          <w:szCs w:val="20"/>
        </w:rPr>
        <w:t>Odpis lub informacja z KRS, CEIDG lub innego właściwego rejestru, jeżeli Wykonawca nie wska</w:t>
      </w:r>
      <w:r>
        <w:rPr>
          <w:rFonts w:cs="Calibri"/>
          <w:sz w:val="20"/>
          <w:szCs w:val="20"/>
        </w:rPr>
        <w:t>zał</w:t>
      </w:r>
      <w:r w:rsidRPr="00EC0C84">
        <w:rPr>
          <w:rFonts w:cs="Calibri"/>
          <w:sz w:val="20"/>
          <w:szCs w:val="20"/>
        </w:rPr>
        <w:t xml:space="preserve"> adresu strony internetowej lub innej ogólnodostępnej, bezpłatnej bazy danych z danymi rejestrowymi Wykonawcy.</w:t>
      </w:r>
    </w:p>
    <w:p w:rsidR="00EC0C84" w:rsidRDefault="00EC0C84" w:rsidP="00430061">
      <w:pPr>
        <w:numPr>
          <w:ilvl w:val="0"/>
          <w:numId w:val="21"/>
        </w:numPr>
        <w:spacing w:after="40"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C0C84">
        <w:rPr>
          <w:rFonts w:asciiTheme="minorHAnsi" w:hAnsiTheme="minorHAnsi" w:cstheme="minorHAnsi"/>
          <w:sz w:val="20"/>
          <w:szCs w:val="20"/>
        </w:rPr>
        <w:t xml:space="preserve">Zobowiązanie podmiotu udostępniającego zasoby </w:t>
      </w:r>
      <w:r>
        <w:rPr>
          <w:rFonts w:asciiTheme="minorHAnsi" w:hAnsiTheme="minorHAnsi" w:cstheme="minorHAnsi"/>
          <w:sz w:val="20"/>
          <w:szCs w:val="20"/>
        </w:rPr>
        <w:t>(jeśli dotyczy).</w:t>
      </w:r>
    </w:p>
    <w:p w:rsidR="00EA18A3" w:rsidRDefault="00EA18A3" w:rsidP="00430061">
      <w:pPr>
        <w:numPr>
          <w:ilvl w:val="0"/>
          <w:numId w:val="21"/>
        </w:numPr>
        <w:spacing w:after="40" w:line="276" w:lineRule="auto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Dowód wniesienia wadium: ……………………………………………………....</w:t>
      </w:r>
    </w:p>
    <w:p w:rsidR="00EC0C84" w:rsidRPr="00EC0C84" w:rsidRDefault="009C5CCB" w:rsidP="00430061">
      <w:pPr>
        <w:numPr>
          <w:ilvl w:val="0"/>
          <w:numId w:val="21"/>
        </w:numPr>
        <w:spacing w:after="80" w:line="276" w:lineRule="auto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</w:t>
      </w:r>
    </w:p>
    <w:p w:rsidR="003B6040" w:rsidRDefault="003B6040" w:rsidP="00953281">
      <w:pPr>
        <w:tabs>
          <w:tab w:val="left" w:pos="4820"/>
        </w:tabs>
        <w:rPr>
          <w:rFonts w:asciiTheme="minorHAnsi" w:hAnsiTheme="minorHAnsi" w:cstheme="minorHAnsi"/>
          <w:sz w:val="20"/>
          <w:szCs w:val="20"/>
        </w:rPr>
      </w:pPr>
    </w:p>
    <w:p w:rsidR="00430061" w:rsidRDefault="00430061" w:rsidP="00953281">
      <w:pPr>
        <w:tabs>
          <w:tab w:val="left" w:pos="4820"/>
        </w:tabs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3B6040" w:rsidRPr="008B763D" w:rsidRDefault="003B6040" w:rsidP="003B6040">
      <w:pPr>
        <w:jc w:val="right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…………………….……………….….………………………………………………</w:t>
      </w:r>
    </w:p>
    <w:p w:rsidR="003B6040" w:rsidRPr="00430061" w:rsidRDefault="003B6040" w:rsidP="00430061">
      <w:pPr>
        <w:jc w:val="right"/>
        <w:rPr>
          <w:rFonts w:asciiTheme="minorHAnsi" w:hAnsiTheme="minorHAnsi" w:cstheme="minorHAnsi"/>
          <w:sz w:val="16"/>
          <w:szCs w:val="16"/>
        </w:rPr>
      </w:pPr>
      <w:r w:rsidRPr="008B763D">
        <w:rPr>
          <w:rFonts w:asciiTheme="minorHAnsi" w:hAnsiTheme="minorHAnsi" w:cstheme="minorHAnsi"/>
          <w:sz w:val="16"/>
          <w:szCs w:val="16"/>
        </w:rPr>
        <w:t xml:space="preserve">kwalifikowany podpis elektroniczny lub podpis zaufany </w:t>
      </w:r>
      <w:r w:rsidR="00EC0C84">
        <w:rPr>
          <w:rFonts w:asciiTheme="minorHAnsi" w:hAnsiTheme="minorHAnsi" w:cstheme="minorHAnsi"/>
          <w:sz w:val="16"/>
          <w:szCs w:val="16"/>
        </w:rPr>
        <w:br/>
      </w:r>
      <w:r w:rsidRPr="008B763D">
        <w:rPr>
          <w:rFonts w:asciiTheme="minorHAnsi" w:hAnsiTheme="minorHAnsi" w:cstheme="minorHAnsi"/>
          <w:sz w:val="16"/>
          <w:szCs w:val="16"/>
        </w:rPr>
        <w:t xml:space="preserve">lub podpis osobisty </w:t>
      </w:r>
      <w:r w:rsidR="00EC0C84">
        <w:rPr>
          <w:rFonts w:asciiTheme="minorHAnsi" w:hAnsiTheme="minorHAnsi" w:cstheme="minorHAnsi"/>
          <w:sz w:val="16"/>
          <w:szCs w:val="16"/>
        </w:rPr>
        <w:t>osoby/osób upoważnionych</w:t>
      </w:r>
    </w:p>
    <w:sectPr w:rsidR="003B6040" w:rsidRPr="00430061" w:rsidSect="00516B6E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7B" w:rsidRDefault="0090797B" w:rsidP="00EB3FD5">
      <w:r>
        <w:separator/>
      </w:r>
    </w:p>
  </w:endnote>
  <w:endnote w:type="continuationSeparator" w:id="0">
    <w:p w:rsidR="0090797B" w:rsidRDefault="0090797B" w:rsidP="00EB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auto"/>
    <w:pitch w:val="variable"/>
  </w:font>
  <w:font w:name="TimesNewRomanPS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OldStyle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Gothic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Goth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27B" w:rsidRDefault="0026627B" w:rsidP="006642F8">
    <w:pPr>
      <w:pStyle w:val="Stopka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--------------------------------------------------------------------------------------------------------------------------------------------------------------------------------------------</w:t>
    </w:r>
    <w:r w:rsidR="009176F3">
      <w:rPr>
        <w:rFonts w:asciiTheme="minorHAnsi" w:hAnsiTheme="minorHAnsi" w:cstheme="minorHAnsi"/>
        <w:sz w:val="16"/>
        <w:szCs w:val="16"/>
      </w:rPr>
      <w:t>---</w:t>
    </w:r>
    <w:r>
      <w:rPr>
        <w:rFonts w:asciiTheme="minorHAnsi" w:hAnsiTheme="minorHAnsi" w:cstheme="minorHAnsi"/>
        <w:sz w:val="16"/>
        <w:szCs w:val="16"/>
      </w:rPr>
      <w:t>----</w:t>
    </w:r>
  </w:p>
  <w:p w:rsidR="0026627B" w:rsidRPr="006642F8" w:rsidRDefault="0026627B" w:rsidP="006642F8">
    <w:pPr>
      <w:pStyle w:val="Stopka"/>
    </w:pPr>
    <w:r w:rsidRPr="00FF42FC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t xml:space="preserve">Strona </w:t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fldChar w:fldCharType="begin"/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instrText>PAGE  \* Arabic  \* MERGEFORMAT</w:instrText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fldChar w:fldCharType="separate"/>
    </w:r>
    <w:r w:rsidR="00430061">
      <w:rPr>
        <w:rFonts w:asciiTheme="minorHAnsi" w:hAnsiTheme="minorHAnsi" w:cstheme="minorHAnsi"/>
        <w:bCs/>
        <w:smallCaps/>
        <w:noProof/>
        <w:spacing w:val="5"/>
        <w:sz w:val="16"/>
        <w:szCs w:val="16"/>
      </w:rPr>
      <w:t>3</w:t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fldChar w:fldCharType="end"/>
    </w:r>
    <w:r w:rsidRPr="00FF42FC">
      <w:rPr>
        <w:rFonts w:asciiTheme="minorHAnsi" w:hAnsiTheme="minorHAnsi" w:cstheme="minorHAnsi"/>
        <w:bCs/>
        <w:smallCaps/>
        <w:spacing w:val="5"/>
        <w:sz w:val="16"/>
        <w:szCs w:val="16"/>
      </w:rPr>
      <w:t xml:space="preserve"> z </w:t>
    </w:r>
    <w:r w:rsidRPr="00FF42FC">
      <w:rPr>
        <w:rFonts w:asciiTheme="minorHAnsi" w:hAnsiTheme="minorHAnsi" w:cstheme="minorHAnsi"/>
        <w:noProof/>
        <w:sz w:val="16"/>
        <w:szCs w:val="16"/>
      </w:rPr>
      <w:fldChar w:fldCharType="begin"/>
    </w:r>
    <w:r w:rsidRPr="00FF42FC">
      <w:rPr>
        <w:rFonts w:asciiTheme="minorHAnsi" w:hAnsiTheme="minorHAnsi" w:cstheme="minorHAnsi"/>
        <w:noProof/>
        <w:sz w:val="16"/>
        <w:szCs w:val="16"/>
      </w:rPr>
      <w:instrText>NUMPAGES  \* Arabic  \* MERGEFORMAT</w:instrText>
    </w:r>
    <w:r w:rsidRPr="00FF42FC">
      <w:rPr>
        <w:rFonts w:asciiTheme="minorHAnsi" w:hAnsiTheme="minorHAnsi" w:cstheme="minorHAnsi"/>
        <w:noProof/>
        <w:sz w:val="16"/>
        <w:szCs w:val="16"/>
      </w:rPr>
      <w:fldChar w:fldCharType="separate"/>
    </w:r>
    <w:r w:rsidR="00430061">
      <w:rPr>
        <w:rFonts w:asciiTheme="minorHAnsi" w:hAnsiTheme="minorHAnsi" w:cstheme="minorHAnsi"/>
        <w:noProof/>
        <w:sz w:val="16"/>
        <w:szCs w:val="16"/>
      </w:rPr>
      <w:t>3</w:t>
    </w:r>
    <w:r w:rsidRPr="00FF42FC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7B" w:rsidRDefault="0090797B" w:rsidP="00EB3FD5">
      <w:r>
        <w:separator/>
      </w:r>
    </w:p>
  </w:footnote>
  <w:footnote w:type="continuationSeparator" w:id="0">
    <w:p w:rsidR="0090797B" w:rsidRDefault="0090797B" w:rsidP="00EB3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27B" w:rsidRPr="005706A3" w:rsidRDefault="0026627B" w:rsidP="00516B6E">
    <w:pPr>
      <w:pStyle w:val="Tekstpodstawowy"/>
      <w:jc w:val="right"/>
      <w:rPr>
        <w:rFonts w:cs="Calibri"/>
        <w:sz w:val="16"/>
        <w:szCs w:val="16"/>
      </w:rPr>
    </w:pPr>
    <w:r w:rsidRPr="005706A3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  <w:t xml:space="preserve">Oznaczenie sprawy: </w:t>
    </w:r>
    <w:r w:rsidRPr="005706A3">
      <w:rPr>
        <w:rFonts w:cs="Calibri"/>
        <w:bCs/>
        <w:sz w:val="16"/>
        <w:szCs w:val="16"/>
      </w:rPr>
      <w:t>AD.381.</w:t>
    </w:r>
    <w:r w:rsidR="007B3341">
      <w:rPr>
        <w:rFonts w:cs="Calibri"/>
        <w:bCs/>
        <w:sz w:val="16"/>
        <w:szCs w:val="16"/>
      </w:rPr>
      <w:t>1</w:t>
    </w:r>
    <w:r>
      <w:rPr>
        <w:rFonts w:cs="Calibri"/>
        <w:bCs/>
        <w:sz w:val="16"/>
        <w:szCs w:val="16"/>
      </w:rPr>
      <w:t>.</w:t>
    </w:r>
    <w:r w:rsidRPr="005706A3">
      <w:rPr>
        <w:rFonts w:cs="Calibri"/>
        <w:bCs/>
        <w:sz w:val="16"/>
        <w:szCs w:val="16"/>
      </w:rPr>
      <w:t>202</w:t>
    </w:r>
    <w:r w:rsidR="007B3341">
      <w:rPr>
        <w:rFonts w:cs="Calibri"/>
        <w:bCs/>
        <w:sz w:val="16"/>
        <w:szCs w:val="16"/>
      </w:rPr>
      <w:t>5</w:t>
    </w:r>
  </w:p>
  <w:p w:rsidR="0026627B" w:rsidRPr="006642F8" w:rsidRDefault="0026627B">
    <w:pPr>
      <w:pStyle w:val="Nagwek"/>
      <w:rPr>
        <w:sz w:val="16"/>
        <w:szCs w:val="16"/>
      </w:rPr>
    </w:pPr>
    <w:r w:rsidRPr="005706A3">
      <w:rPr>
        <w:rFonts w:asciiTheme="minorHAnsi" w:eastAsia="Courier New" w:hAnsiTheme="minorHAnsi" w:cs="Calibri"/>
        <w:sz w:val="16"/>
        <w:szCs w:val="16"/>
      </w:rPr>
      <w:t>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6"/>
    <w:multiLevelType w:val="single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bCs/>
      </w:rPr>
    </w:lvl>
  </w:abstractNum>
  <w:abstractNum w:abstractNumId="2">
    <w:nsid w:val="0000000C"/>
    <w:multiLevelType w:val="singleLevel"/>
    <w:tmpl w:val="0000000C"/>
    <w:name w:val="WW8Num21"/>
    <w:lvl w:ilvl="0">
      <w:start w:val="1"/>
      <w:numFmt w:val="decimal"/>
      <w:lvlText w:val="2.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</w:abstractNum>
  <w:abstractNum w:abstractNumId="3">
    <w:nsid w:val="00000013"/>
    <w:multiLevelType w:val="singleLevel"/>
    <w:tmpl w:val="00000013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570" w:hanging="360"/>
      </w:pPr>
      <w:rPr>
        <w:rFonts w:cs="Calibri"/>
        <w:color w:val="171717"/>
      </w:rPr>
    </w:lvl>
  </w:abstractNum>
  <w:abstractNum w:abstractNumId="4">
    <w:nsid w:val="00000019"/>
    <w:multiLevelType w:val="singleLevel"/>
    <w:tmpl w:val="00000019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930" w:hanging="360"/>
      </w:pPr>
      <w:rPr>
        <w:rFonts w:cs="Times New Roman" w:hint="default"/>
      </w:rPr>
    </w:lvl>
  </w:abstractNum>
  <w:abstractNum w:abstractNumId="5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C4676F"/>
    <w:multiLevelType w:val="hybridMultilevel"/>
    <w:tmpl w:val="F476F680"/>
    <w:lvl w:ilvl="0" w:tplc="2D1012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B52C0B32"/>
    <w:lvl w:ilvl="0" w:tplc="C02E4D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664C22"/>
    <w:multiLevelType w:val="hybridMultilevel"/>
    <w:tmpl w:val="CDD0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C7A9442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A047D5"/>
    <w:multiLevelType w:val="hybridMultilevel"/>
    <w:tmpl w:val="C0D43696"/>
    <w:name w:val="WW8Num13522232"/>
    <w:lvl w:ilvl="0" w:tplc="0D1C4B08">
      <w:start w:val="1"/>
      <w:numFmt w:val="decimal"/>
      <w:lvlText w:val="19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0C833FE4"/>
    <w:multiLevelType w:val="multilevel"/>
    <w:tmpl w:val="B8865C54"/>
    <w:styleLink w:val="WWNum7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0EC42F39"/>
    <w:multiLevelType w:val="hybridMultilevel"/>
    <w:tmpl w:val="BB9E2930"/>
    <w:name w:val="WW8Num1352222"/>
    <w:lvl w:ilvl="0" w:tplc="C4EE52DC">
      <w:start w:val="1"/>
      <w:numFmt w:val="decimal"/>
      <w:lvlText w:val="18.%1."/>
      <w:lvlJc w:val="left"/>
      <w:pPr>
        <w:ind w:left="20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E10D54"/>
    <w:multiLevelType w:val="hybridMultilevel"/>
    <w:tmpl w:val="03A42332"/>
    <w:lvl w:ilvl="0" w:tplc="9B0805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0F2A68F3"/>
    <w:multiLevelType w:val="hybridMultilevel"/>
    <w:tmpl w:val="1E5053EC"/>
    <w:name w:val="WW8Num132232"/>
    <w:lvl w:ilvl="0" w:tplc="BD62F9A6">
      <w:start w:val="1"/>
      <w:numFmt w:val="decimal"/>
      <w:lvlText w:val="7.%1."/>
      <w:lvlJc w:val="left"/>
      <w:pPr>
        <w:ind w:left="31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7452EF"/>
    <w:multiLevelType w:val="hybridMultilevel"/>
    <w:tmpl w:val="DB7EEAD6"/>
    <w:name w:val="WW8Num193"/>
    <w:lvl w:ilvl="0" w:tplc="50ECF30E">
      <w:start w:val="5"/>
      <w:numFmt w:val="decimal"/>
      <w:lvlText w:val="12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8B00EF"/>
    <w:multiLevelType w:val="hybridMultilevel"/>
    <w:tmpl w:val="F9F24D48"/>
    <w:name w:val="WW8Num1352223"/>
    <w:lvl w:ilvl="0" w:tplc="267EF232">
      <w:start w:val="7"/>
      <w:numFmt w:val="decimal"/>
      <w:lvlText w:val="18.%1."/>
      <w:lvlJc w:val="left"/>
      <w:pPr>
        <w:ind w:left="20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8F60D2"/>
    <w:multiLevelType w:val="hybridMultilevel"/>
    <w:tmpl w:val="26BC5932"/>
    <w:lvl w:ilvl="0" w:tplc="5E9A8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kern w:val="2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412ED010">
      <w:start w:val="1"/>
      <w:numFmt w:val="lowerLetter"/>
      <w:lvlText w:val="%4)"/>
      <w:lvlJc w:val="left"/>
      <w:pPr>
        <w:ind w:left="2880" w:hanging="360"/>
      </w:pPr>
      <w:rPr>
        <w:rFonts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FC48DC"/>
    <w:multiLevelType w:val="hybridMultilevel"/>
    <w:tmpl w:val="E89E8D00"/>
    <w:lvl w:ilvl="0" w:tplc="265875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1CB22072"/>
    <w:multiLevelType w:val="hybridMultilevel"/>
    <w:tmpl w:val="E83869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BB6842"/>
    <w:multiLevelType w:val="hybridMultilevel"/>
    <w:tmpl w:val="BE1A5F00"/>
    <w:lvl w:ilvl="0" w:tplc="E312C8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290F7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6420FB4">
      <w:start w:val="1"/>
      <w:numFmt w:val="decimal"/>
      <w:lvlText w:val="%4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D968A8"/>
    <w:multiLevelType w:val="multilevel"/>
    <w:tmpl w:val="6088AFC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000000"/>
      </w:rPr>
    </w:lvl>
    <w:lvl w:ilvl="2">
      <w:start w:val="4"/>
      <w:numFmt w:val="decimal"/>
      <w:lvlText w:val="%3."/>
      <w:lvlJc w:val="left"/>
      <w:pPr>
        <w:ind w:left="2340" w:hanging="360"/>
      </w:pPr>
      <w:rPr>
        <w:b w:val="0"/>
        <w:i w:val="0"/>
        <w:color w:val="000000"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EA04FC"/>
    <w:multiLevelType w:val="multilevel"/>
    <w:tmpl w:val="F1B8C6A8"/>
    <w:styleLink w:val="WWNum65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1F77428B"/>
    <w:multiLevelType w:val="multilevel"/>
    <w:tmpl w:val="183C2CA0"/>
    <w:styleLink w:val="WWNum6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4313171"/>
    <w:multiLevelType w:val="hybridMultilevel"/>
    <w:tmpl w:val="0A62D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9E373B"/>
    <w:multiLevelType w:val="hybridMultilevel"/>
    <w:tmpl w:val="DAB00AB0"/>
    <w:name w:val="WW8Num134"/>
    <w:lvl w:ilvl="0" w:tplc="C352B788">
      <w:start w:val="1"/>
      <w:numFmt w:val="decimal"/>
      <w:lvlText w:val="12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5E7FF0"/>
    <w:multiLevelType w:val="hybridMultilevel"/>
    <w:tmpl w:val="5844B0D0"/>
    <w:name w:val="WW8Num135222422222222"/>
    <w:lvl w:ilvl="0" w:tplc="28E89A14">
      <w:start w:val="1"/>
      <w:numFmt w:val="decimal"/>
      <w:lvlText w:val="28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>
    <w:nsid w:val="28591C79"/>
    <w:multiLevelType w:val="multilevel"/>
    <w:tmpl w:val="F8CE965C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29880D45"/>
    <w:multiLevelType w:val="multilevel"/>
    <w:tmpl w:val="95CC559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ArialMT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MT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MT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MT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MT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MT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MT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MT" w:hint="default"/>
      </w:rPr>
    </w:lvl>
  </w:abstractNum>
  <w:abstractNum w:abstractNumId="30">
    <w:nsid w:val="2A1D5BF4"/>
    <w:multiLevelType w:val="hybridMultilevel"/>
    <w:tmpl w:val="73923B66"/>
    <w:lvl w:ilvl="0" w:tplc="C7A6B6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36ECD2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F56DCC"/>
    <w:multiLevelType w:val="hybridMultilevel"/>
    <w:tmpl w:val="E61AE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3B7203E"/>
    <w:multiLevelType w:val="hybridMultilevel"/>
    <w:tmpl w:val="38BE6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BD0661"/>
    <w:multiLevelType w:val="hybridMultilevel"/>
    <w:tmpl w:val="E83AAC9E"/>
    <w:lvl w:ilvl="0" w:tplc="A0E86D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44528AEE">
      <w:start w:val="1"/>
      <w:numFmt w:val="decimal"/>
      <w:lvlText w:val="%7."/>
      <w:lvlJc w:val="left"/>
      <w:pPr>
        <w:ind w:left="360" w:hanging="360"/>
      </w:pPr>
      <w:rPr>
        <w:i w:val="0"/>
        <w:strike w:val="0"/>
        <w:color w:val="auto"/>
      </w:rPr>
    </w:lvl>
    <w:lvl w:ilvl="7" w:tplc="04150019">
      <w:start w:val="1"/>
      <w:numFmt w:val="lowerLetter"/>
      <w:lvlText w:val="%8."/>
      <w:lvlJc w:val="left"/>
      <w:pPr>
        <w:ind w:left="36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874775C"/>
    <w:multiLevelType w:val="hybridMultilevel"/>
    <w:tmpl w:val="C0C4D4C0"/>
    <w:lvl w:ilvl="0" w:tplc="5CA6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825D87"/>
    <w:multiLevelType w:val="multilevel"/>
    <w:tmpl w:val="B1BC2F02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  <w:b w:val="0"/>
        <w:kern w:val="2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36">
    <w:nsid w:val="3B944C60"/>
    <w:multiLevelType w:val="hybridMultilevel"/>
    <w:tmpl w:val="A0627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773499"/>
    <w:multiLevelType w:val="multilevel"/>
    <w:tmpl w:val="2E62C6E0"/>
    <w:styleLink w:val="WWNum7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>
    <w:nsid w:val="3ECA080F"/>
    <w:multiLevelType w:val="hybridMultilevel"/>
    <w:tmpl w:val="32E4C88C"/>
    <w:lvl w:ilvl="0" w:tplc="A6F8F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5150C5A"/>
    <w:multiLevelType w:val="hybridMultilevel"/>
    <w:tmpl w:val="974A6CC6"/>
    <w:lvl w:ilvl="0" w:tplc="4118A9F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0B84E9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9CB757"/>
    <w:multiLevelType w:val="hybridMultilevel"/>
    <w:tmpl w:val="35848D3A"/>
    <w:lvl w:ilvl="0" w:tplc="FFFFFFFF">
      <w:start w:val="1"/>
      <w:numFmt w:val="ideographDigital"/>
      <w:lvlText w:val=""/>
      <w:lvlJc w:val="left"/>
    </w:lvl>
    <w:lvl w:ilvl="1" w:tplc="9282F374">
      <w:start w:val="1"/>
      <w:numFmt w:val="lowerLetter"/>
      <w:lvlText w:val="%2)"/>
      <w:lvlJc w:val="left"/>
      <w:rPr>
        <w:rFonts w:asciiTheme="minorHAnsi" w:eastAsia="Calibri" w:hAnsiTheme="minorHAnsi" w:cstheme="minorHAnsi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4CAE6F79"/>
    <w:multiLevelType w:val="multilevel"/>
    <w:tmpl w:val="2788138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000000"/>
      </w:rPr>
    </w:lvl>
    <w:lvl w:ilvl="2">
      <w:start w:val="4"/>
      <w:numFmt w:val="decimal"/>
      <w:lvlText w:val="%3."/>
      <w:lvlJc w:val="left"/>
      <w:pPr>
        <w:ind w:left="2340" w:hanging="360"/>
      </w:pPr>
      <w:rPr>
        <w:rFonts w:hint="default"/>
        <w:b w:val="0"/>
        <w:i w:val="0"/>
        <w:color w:val="000000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>
    <w:nsid w:val="5A095797"/>
    <w:multiLevelType w:val="hybridMultilevel"/>
    <w:tmpl w:val="13F63AC2"/>
    <w:lvl w:ilvl="0" w:tplc="B9FA2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952E85"/>
    <w:multiLevelType w:val="multilevel"/>
    <w:tmpl w:val="F0801E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>
    <w:nsid w:val="5CB95E49"/>
    <w:multiLevelType w:val="hybridMultilevel"/>
    <w:tmpl w:val="740EBBB4"/>
    <w:lvl w:ilvl="0" w:tplc="629A3214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CD77E07"/>
    <w:multiLevelType w:val="multilevel"/>
    <w:tmpl w:val="936E8356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)"/>
      <w:lvlJc w:val="left"/>
      <w:pPr>
        <w:ind w:left="1212" w:hanging="720"/>
      </w:pPr>
      <w:rPr>
        <w:rFonts w:asciiTheme="minorHAnsi" w:eastAsiaTheme="minorHAnsi" w:hAnsiTheme="minorHAnsi" w:cs="TimesNewRomanPSMT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48">
    <w:nsid w:val="5CF162DF"/>
    <w:multiLevelType w:val="hybridMultilevel"/>
    <w:tmpl w:val="B824B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DF1AAD"/>
    <w:multiLevelType w:val="hybridMultilevel"/>
    <w:tmpl w:val="3454F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F84A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9DAA03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1152CD8"/>
    <w:multiLevelType w:val="hybridMultilevel"/>
    <w:tmpl w:val="1E1A3EAA"/>
    <w:name w:val="WW8Num74224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2E77FAD"/>
    <w:multiLevelType w:val="multilevel"/>
    <w:tmpl w:val="96C82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>
    <w:nsid w:val="6525068C"/>
    <w:multiLevelType w:val="hybridMultilevel"/>
    <w:tmpl w:val="88187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708B9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566B9B"/>
    <w:multiLevelType w:val="hybridMultilevel"/>
    <w:tmpl w:val="D0F6F5DC"/>
    <w:lvl w:ilvl="0" w:tplc="1B18D1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68AE3A5B"/>
    <w:multiLevelType w:val="multilevel"/>
    <w:tmpl w:val="936E8356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)"/>
      <w:lvlJc w:val="left"/>
      <w:pPr>
        <w:ind w:left="1212" w:hanging="720"/>
      </w:pPr>
      <w:rPr>
        <w:rFonts w:asciiTheme="minorHAnsi" w:eastAsiaTheme="minorHAnsi" w:hAnsiTheme="minorHAnsi" w:cs="TimesNewRomanPSMT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55">
    <w:nsid w:val="690D64B6"/>
    <w:multiLevelType w:val="hybridMultilevel"/>
    <w:tmpl w:val="DA4A0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6912256D"/>
    <w:multiLevelType w:val="hybridMultilevel"/>
    <w:tmpl w:val="C82A8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9C7536A"/>
    <w:multiLevelType w:val="multilevel"/>
    <w:tmpl w:val="B0F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>
    <w:nsid w:val="69F70997"/>
    <w:multiLevelType w:val="hybridMultilevel"/>
    <w:tmpl w:val="1D64F250"/>
    <w:name w:val="WW8Num1352223222"/>
    <w:lvl w:ilvl="0" w:tplc="DBAE296A">
      <w:start w:val="1"/>
      <w:numFmt w:val="decimal"/>
      <w:lvlText w:val="23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9">
    <w:nsid w:val="6A0A5325"/>
    <w:multiLevelType w:val="hybridMultilevel"/>
    <w:tmpl w:val="1A34948A"/>
    <w:lvl w:ilvl="0" w:tplc="F29288AC">
      <w:start w:val="1"/>
      <w:numFmt w:val="decimal"/>
      <w:lvlText w:val="%1."/>
      <w:lvlJc w:val="left"/>
      <w:pPr>
        <w:ind w:left="786" w:hanging="360"/>
      </w:pPr>
      <w:rPr>
        <w:rFonts w:asciiTheme="minorHAnsi" w:eastAsia="TimesNew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>
    <w:nsid w:val="6B921897"/>
    <w:multiLevelType w:val="hybridMultilevel"/>
    <w:tmpl w:val="FEA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BE334FC"/>
    <w:multiLevelType w:val="hybridMultilevel"/>
    <w:tmpl w:val="CAF24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BE4532C"/>
    <w:multiLevelType w:val="hybridMultilevel"/>
    <w:tmpl w:val="6FCC4F5E"/>
    <w:lvl w:ilvl="0" w:tplc="5F72FAF0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CAF4B6B"/>
    <w:multiLevelType w:val="hybridMultilevel"/>
    <w:tmpl w:val="082E4F44"/>
    <w:lvl w:ilvl="0" w:tplc="F1BC6952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6D6A4E5E"/>
    <w:multiLevelType w:val="multilevel"/>
    <w:tmpl w:val="73DC5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6DBB7D10"/>
    <w:multiLevelType w:val="hybridMultilevel"/>
    <w:tmpl w:val="78105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1981533"/>
    <w:multiLevelType w:val="hybridMultilevel"/>
    <w:tmpl w:val="E690D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3317317"/>
    <w:multiLevelType w:val="multilevel"/>
    <w:tmpl w:val="C07E3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8">
    <w:nsid w:val="733E58A5"/>
    <w:multiLevelType w:val="hybridMultilevel"/>
    <w:tmpl w:val="61F2D766"/>
    <w:name w:val="WW8Num3522"/>
    <w:lvl w:ilvl="0" w:tplc="5D1422C2">
      <w:start w:val="5"/>
      <w:numFmt w:val="decimal"/>
      <w:lvlText w:val="11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7C51124"/>
    <w:multiLevelType w:val="hybridMultilevel"/>
    <w:tmpl w:val="9D2636F4"/>
    <w:lvl w:ilvl="0" w:tplc="2DB4A87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  <w:sz w:val="20"/>
        <w:szCs w:val="20"/>
      </w:rPr>
    </w:lvl>
    <w:lvl w:ilvl="1" w:tplc="B560B230">
      <w:start w:val="1"/>
      <w:numFmt w:val="decimal"/>
      <w:lvlText w:val="%2."/>
      <w:lvlJc w:val="left"/>
      <w:pPr>
        <w:ind w:left="1505" w:hanging="360"/>
      </w:pPr>
      <w:rPr>
        <w:rFonts w:asciiTheme="minorHAnsi" w:eastAsia="Calibri" w:hAnsiTheme="minorHAnsi" w:cs="ArialM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0">
    <w:nsid w:val="78454FD2"/>
    <w:multiLevelType w:val="hybridMultilevel"/>
    <w:tmpl w:val="35BE4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A15594F"/>
    <w:multiLevelType w:val="hybridMultilevel"/>
    <w:tmpl w:val="D9A8B8E6"/>
    <w:name w:val="WW8Num1323"/>
    <w:lvl w:ilvl="0" w:tplc="67909C34">
      <w:start w:val="1"/>
      <w:numFmt w:val="decimal"/>
      <w:lvlText w:val="10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A321F51"/>
    <w:multiLevelType w:val="multilevel"/>
    <w:tmpl w:val="3C7CECF6"/>
    <w:styleLink w:val="WWNum6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3">
    <w:nsid w:val="7AB701CE"/>
    <w:multiLevelType w:val="multilevel"/>
    <w:tmpl w:val="B21A12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>
    <w:nsid w:val="7D852976"/>
    <w:multiLevelType w:val="multilevel"/>
    <w:tmpl w:val="81CAAE20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  <w:b w:val="0"/>
        <w:kern w:val="2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75">
    <w:nsid w:val="7E624FF3"/>
    <w:multiLevelType w:val="hybridMultilevel"/>
    <w:tmpl w:val="3C7E3A28"/>
    <w:lvl w:ilvl="0" w:tplc="FFFFFFFF">
      <w:numFmt w:val="decimal"/>
      <w:pStyle w:val="Wyliczcyfr1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5"/>
  </w:num>
  <w:num w:numId="2">
    <w:abstractNumId w:val="51"/>
  </w:num>
  <w:num w:numId="3">
    <w:abstractNumId w:val="28"/>
  </w:num>
  <w:num w:numId="4">
    <w:abstractNumId w:val="72"/>
  </w:num>
  <w:num w:numId="5">
    <w:abstractNumId w:val="22"/>
  </w:num>
  <w:num w:numId="6">
    <w:abstractNumId w:val="21"/>
  </w:num>
  <w:num w:numId="7">
    <w:abstractNumId w:val="37"/>
  </w:num>
  <w:num w:numId="8">
    <w:abstractNumId w:val="10"/>
  </w:num>
  <w:num w:numId="9">
    <w:abstractNumId w:val="45"/>
    <w:lvlOverride w:ilvl="0">
      <w:startOverride w:val="1"/>
    </w:lvlOverride>
  </w:num>
  <w:num w:numId="10">
    <w:abstractNumId w:val="39"/>
    <w:lvlOverride w:ilvl="0">
      <w:startOverride w:val="1"/>
    </w:lvlOverride>
  </w:num>
  <w:num w:numId="11">
    <w:abstractNumId w:val="2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54"/>
  </w:num>
  <w:num w:numId="15">
    <w:abstractNumId w:val="46"/>
  </w:num>
  <w:num w:numId="16">
    <w:abstractNumId w:val="19"/>
  </w:num>
  <w:num w:numId="17">
    <w:abstractNumId w:val="64"/>
  </w:num>
  <w:num w:numId="18">
    <w:abstractNumId w:val="69"/>
  </w:num>
  <w:num w:numId="19">
    <w:abstractNumId w:val="55"/>
  </w:num>
  <w:num w:numId="20">
    <w:abstractNumId w:val="56"/>
  </w:num>
  <w:num w:numId="21">
    <w:abstractNumId w:val="33"/>
  </w:num>
  <w:num w:numId="22">
    <w:abstractNumId w:val="24"/>
  </w:num>
  <w:num w:numId="23">
    <w:abstractNumId w:val="63"/>
  </w:num>
  <w:num w:numId="24">
    <w:abstractNumId w:val="59"/>
  </w:num>
  <w:num w:numId="25">
    <w:abstractNumId w:val="20"/>
  </w:num>
  <w:num w:numId="26">
    <w:abstractNumId w:val="66"/>
  </w:num>
  <w:num w:numId="27">
    <w:abstractNumId w:val="34"/>
  </w:num>
  <w:num w:numId="28">
    <w:abstractNumId w:val="17"/>
  </w:num>
  <w:num w:numId="29">
    <w:abstractNumId w:val="62"/>
  </w:num>
  <w:num w:numId="30">
    <w:abstractNumId w:val="41"/>
  </w:num>
  <w:num w:numId="31">
    <w:abstractNumId w:val="32"/>
  </w:num>
  <w:num w:numId="32">
    <w:abstractNumId w:val="12"/>
  </w:num>
  <w:num w:numId="33">
    <w:abstractNumId w:val="36"/>
  </w:num>
  <w:num w:numId="34">
    <w:abstractNumId w:val="44"/>
  </w:num>
  <w:num w:numId="35">
    <w:abstractNumId w:val="40"/>
  </w:num>
  <w:num w:numId="36">
    <w:abstractNumId w:val="61"/>
  </w:num>
  <w:num w:numId="37">
    <w:abstractNumId w:val="43"/>
  </w:num>
  <w:num w:numId="38">
    <w:abstractNumId w:val="18"/>
  </w:num>
  <w:num w:numId="39">
    <w:abstractNumId w:val="53"/>
  </w:num>
  <w:num w:numId="40">
    <w:abstractNumId w:val="52"/>
  </w:num>
  <w:num w:numId="41">
    <w:abstractNumId w:val="65"/>
  </w:num>
  <w:num w:numId="42">
    <w:abstractNumId w:val="29"/>
  </w:num>
  <w:num w:numId="43">
    <w:abstractNumId w:val="31"/>
  </w:num>
  <w:num w:numId="44">
    <w:abstractNumId w:val="8"/>
  </w:num>
  <w:num w:numId="45">
    <w:abstractNumId w:val="60"/>
  </w:num>
  <w:num w:numId="46">
    <w:abstractNumId w:val="30"/>
  </w:num>
  <w:num w:numId="47">
    <w:abstractNumId w:val="49"/>
  </w:num>
  <w:num w:numId="48">
    <w:abstractNumId w:val="25"/>
  </w:num>
  <w:num w:numId="49">
    <w:abstractNumId w:val="16"/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8"/>
  </w:num>
  <w:num w:numId="52">
    <w:abstractNumId w:val="57"/>
  </w:num>
  <w:num w:numId="53">
    <w:abstractNumId w:val="67"/>
  </w:num>
  <w:num w:numId="54">
    <w:abstractNumId w:val="38"/>
  </w:num>
  <w:num w:numId="55">
    <w:abstractNumId w:val="70"/>
  </w:num>
  <w:num w:numId="56">
    <w:abstractNumId w:val="73"/>
  </w:num>
  <w:num w:numId="57">
    <w:abstractNumId w:val="74"/>
  </w:num>
  <w:num w:numId="58">
    <w:abstractNumId w:val="35"/>
  </w:num>
  <w:num w:numId="59">
    <w:abstractNumId w:val="47"/>
  </w:num>
  <w:num w:numId="60">
    <w:abstractNumId w:val="4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D5"/>
    <w:rsid w:val="0000001C"/>
    <w:rsid w:val="00002003"/>
    <w:rsid w:val="0000226F"/>
    <w:rsid w:val="000024B4"/>
    <w:rsid w:val="00002D12"/>
    <w:rsid w:val="00004B05"/>
    <w:rsid w:val="00004E05"/>
    <w:rsid w:val="00005879"/>
    <w:rsid w:val="000069BE"/>
    <w:rsid w:val="000078A9"/>
    <w:rsid w:val="000079FE"/>
    <w:rsid w:val="000106F6"/>
    <w:rsid w:val="0001079A"/>
    <w:rsid w:val="00011347"/>
    <w:rsid w:val="0001164B"/>
    <w:rsid w:val="000125B8"/>
    <w:rsid w:val="00012750"/>
    <w:rsid w:val="000127EF"/>
    <w:rsid w:val="00013AE7"/>
    <w:rsid w:val="000150F6"/>
    <w:rsid w:val="00016A76"/>
    <w:rsid w:val="00016E6D"/>
    <w:rsid w:val="00016F9A"/>
    <w:rsid w:val="00017731"/>
    <w:rsid w:val="00020340"/>
    <w:rsid w:val="00020FC2"/>
    <w:rsid w:val="00023766"/>
    <w:rsid w:val="0002404F"/>
    <w:rsid w:val="00024825"/>
    <w:rsid w:val="00024E83"/>
    <w:rsid w:val="00025B1F"/>
    <w:rsid w:val="00025B8B"/>
    <w:rsid w:val="0002665D"/>
    <w:rsid w:val="0002723A"/>
    <w:rsid w:val="00027F21"/>
    <w:rsid w:val="00027F74"/>
    <w:rsid w:val="00030D66"/>
    <w:rsid w:val="00030FD8"/>
    <w:rsid w:val="0003139A"/>
    <w:rsid w:val="00031C9B"/>
    <w:rsid w:val="0003200A"/>
    <w:rsid w:val="000330AA"/>
    <w:rsid w:val="00033527"/>
    <w:rsid w:val="00033E6C"/>
    <w:rsid w:val="00034EF5"/>
    <w:rsid w:val="00035A68"/>
    <w:rsid w:val="00036E62"/>
    <w:rsid w:val="0003777F"/>
    <w:rsid w:val="000400A1"/>
    <w:rsid w:val="00040197"/>
    <w:rsid w:val="00040CB8"/>
    <w:rsid w:val="00042558"/>
    <w:rsid w:val="000427E6"/>
    <w:rsid w:val="00043219"/>
    <w:rsid w:val="00044E00"/>
    <w:rsid w:val="0004563C"/>
    <w:rsid w:val="00045991"/>
    <w:rsid w:val="000460A7"/>
    <w:rsid w:val="0004651A"/>
    <w:rsid w:val="00046F7F"/>
    <w:rsid w:val="000479BC"/>
    <w:rsid w:val="000520CF"/>
    <w:rsid w:val="00052741"/>
    <w:rsid w:val="0005291A"/>
    <w:rsid w:val="00052934"/>
    <w:rsid w:val="00052B08"/>
    <w:rsid w:val="00053EB2"/>
    <w:rsid w:val="00053FEE"/>
    <w:rsid w:val="00054C83"/>
    <w:rsid w:val="00055337"/>
    <w:rsid w:val="00055433"/>
    <w:rsid w:val="000559D0"/>
    <w:rsid w:val="00056353"/>
    <w:rsid w:val="00056F69"/>
    <w:rsid w:val="000573C3"/>
    <w:rsid w:val="00057B35"/>
    <w:rsid w:val="000609F2"/>
    <w:rsid w:val="00063752"/>
    <w:rsid w:val="000641C6"/>
    <w:rsid w:val="0006445B"/>
    <w:rsid w:val="0006459B"/>
    <w:rsid w:val="000649AF"/>
    <w:rsid w:val="00064FD8"/>
    <w:rsid w:val="0006789D"/>
    <w:rsid w:val="000721F2"/>
    <w:rsid w:val="00073204"/>
    <w:rsid w:val="00073381"/>
    <w:rsid w:val="00073916"/>
    <w:rsid w:val="000744FD"/>
    <w:rsid w:val="00076F18"/>
    <w:rsid w:val="00076F87"/>
    <w:rsid w:val="00077474"/>
    <w:rsid w:val="00080088"/>
    <w:rsid w:val="00080BA1"/>
    <w:rsid w:val="0008120B"/>
    <w:rsid w:val="000820E7"/>
    <w:rsid w:val="00083A22"/>
    <w:rsid w:val="00083C3D"/>
    <w:rsid w:val="0008403A"/>
    <w:rsid w:val="000847BF"/>
    <w:rsid w:val="000857DC"/>
    <w:rsid w:val="00085B28"/>
    <w:rsid w:val="000868F0"/>
    <w:rsid w:val="00086958"/>
    <w:rsid w:val="0008765E"/>
    <w:rsid w:val="00091138"/>
    <w:rsid w:val="0009142B"/>
    <w:rsid w:val="00091BC5"/>
    <w:rsid w:val="00091E9B"/>
    <w:rsid w:val="00092456"/>
    <w:rsid w:val="00093150"/>
    <w:rsid w:val="000933CA"/>
    <w:rsid w:val="00094160"/>
    <w:rsid w:val="00094F01"/>
    <w:rsid w:val="000951DC"/>
    <w:rsid w:val="0009788C"/>
    <w:rsid w:val="000979FB"/>
    <w:rsid w:val="000A0611"/>
    <w:rsid w:val="000A0C2B"/>
    <w:rsid w:val="000A0CA6"/>
    <w:rsid w:val="000A419B"/>
    <w:rsid w:val="000A56FF"/>
    <w:rsid w:val="000A7E8F"/>
    <w:rsid w:val="000B2CFC"/>
    <w:rsid w:val="000B3C23"/>
    <w:rsid w:val="000B4EFA"/>
    <w:rsid w:val="000B543D"/>
    <w:rsid w:val="000B5909"/>
    <w:rsid w:val="000B5CAE"/>
    <w:rsid w:val="000B61C1"/>
    <w:rsid w:val="000B6B37"/>
    <w:rsid w:val="000B7A6D"/>
    <w:rsid w:val="000C0FD5"/>
    <w:rsid w:val="000C3E32"/>
    <w:rsid w:val="000C41B1"/>
    <w:rsid w:val="000C4BD0"/>
    <w:rsid w:val="000C501E"/>
    <w:rsid w:val="000C5823"/>
    <w:rsid w:val="000C5E71"/>
    <w:rsid w:val="000C6AA0"/>
    <w:rsid w:val="000C773A"/>
    <w:rsid w:val="000C7A8A"/>
    <w:rsid w:val="000D05B6"/>
    <w:rsid w:val="000D08DA"/>
    <w:rsid w:val="000D08FF"/>
    <w:rsid w:val="000D0DF4"/>
    <w:rsid w:val="000D1392"/>
    <w:rsid w:val="000D1E36"/>
    <w:rsid w:val="000D210B"/>
    <w:rsid w:val="000D329A"/>
    <w:rsid w:val="000D3BFD"/>
    <w:rsid w:val="000D653D"/>
    <w:rsid w:val="000D7DF9"/>
    <w:rsid w:val="000E01C7"/>
    <w:rsid w:val="000E1FAC"/>
    <w:rsid w:val="000E38D7"/>
    <w:rsid w:val="000E3A57"/>
    <w:rsid w:val="000E3B1D"/>
    <w:rsid w:val="000E55AB"/>
    <w:rsid w:val="000E699F"/>
    <w:rsid w:val="000E6BA6"/>
    <w:rsid w:val="000E6CDF"/>
    <w:rsid w:val="000E75A6"/>
    <w:rsid w:val="000E7E97"/>
    <w:rsid w:val="000F1B3C"/>
    <w:rsid w:val="000F430F"/>
    <w:rsid w:val="000F52B1"/>
    <w:rsid w:val="000F5B93"/>
    <w:rsid w:val="000F6DB1"/>
    <w:rsid w:val="000F711F"/>
    <w:rsid w:val="000F7327"/>
    <w:rsid w:val="00101548"/>
    <w:rsid w:val="0010290F"/>
    <w:rsid w:val="00103F5C"/>
    <w:rsid w:val="0010482E"/>
    <w:rsid w:val="001049B7"/>
    <w:rsid w:val="00104F3E"/>
    <w:rsid w:val="00105B63"/>
    <w:rsid w:val="00106258"/>
    <w:rsid w:val="001062F6"/>
    <w:rsid w:val="00107BC0"/>
    <w:rsid w:val="00112D31"/>
    <w:rsid w:val="00112E07"/>
    <w:rsid w:val="00113733"/>
    <w:rsid w:val="001137EC"/>
    <w:rsid w:val="00113AB1"/>
    <w:rsid w:val="00114C5E"/>
    <w:rsid w:val="0011527B"/>
    <w:rsid w:val="00116345"/>
    <w:rsid w:val="00116D85"/>
    <w:rsid w:val="00117DA5"/>
    <w:rsid w:val="00121666"/>
    <w:rsid w:val="001219C1"/>
    <w:rsid w:val="0012222C"/>
    <w:rsid w:val="00123550"/>
    <w:rsid w:val="00123A03"/>
    <w:rsid w:val="00123B7F"/>
    <w:rsid w:val="00123D7E"/>
    <w:rsid w:val="00125635"/>
    <w:rsid w:val="00125E84"/>
    <w:rsid w:val="0012674F"/>
    <w:rsid w:val="001267E0"/>
    <w:rsid w:val="001277AD"/>
    <w:rsid w:val="00127C21"/>
    <w:rsid w:val="001305B9"/>
    <w:rsid w:val="001306FC"/>
    <w:rsid w:val="00130AD5"/>
    <w:rsid w:val="00130FBA"/>
    <w:rsid w:val="001321F0"/>
    <w:rsid w:val="00132BAD"/>
    <w:rsid w:val="0013464D"/>
    <w:rsid w:val="001348E2"/>
    <w:rsid w:val="001350DA"/>
    <w:rsid w:val="001354FA"/>
    <w:rsid w:val="001356EF"/>
    <w:rsid w:val="00135A3B"/>
    <w:rsid w:val="00135ACD"/>
    <w:rsid w:val="00136DE1"/>
    <w:rsid w:val="00137419"/>
    <w:rsid w:val="001416FF"/>
    <w:rsid w:val="00141F99"/>
    <w:rsid w:val="001441AD"/>
    <w:rsid w:val="00151CFB"/>
    <w:rsid w:val="00153798"/>
    <w:rsid w:val="001538AA"/>
    <w:rsid w:val="00153D13"/>
    <w:rsid w:val="00153E66"/>
    <w:rsid w:val="00154484"/>
    <w:rsid w:val="001544EA"/>
    <w:rsid w:val="00155487"/>
    <w:rsid w:val="00155C6B"/>
    <w:rsid w:val="00155D9C"/>
    <w:rsid w:val="001573E2"/>
    <w:rsid w:val="00157D7B"/>
    <w:rsid w:val="00160C0B"/>
    <w:rsid w:val="001617B0"/>
    <w:rsid w:val="00161887"/>
    <w:rsid w:val="00163832"/>
    <w:rsid w:val="0016397E"/>
    <w:rsid w:val="00164E44"/>
    <w:rsid w:val="001653B2"/>
    <w:rsid w:val="001658FC"/>
    <w:rsid w:val="00165A78"/>
    <w:rsid w:val="001661E8"/>
    <w:rsid w:val="0016627D"/>
    <w:rsid w:val="001669AA"/>
    <w:rsid w:val="00166B5B"/>
    <w:rsid w:val="00167498"/>
    <w:rsid w:val="001704E4"/>
    <w:rsid w:val="001707BA"/>
    <w:rsid w:val="001709A9"/>
    <w:rsid w:val="00171B01"/>
    <w:rsid w:val="00171BD0"/>
    <w:rsid w:val="00172D02"/>
    <w:rsid w:val="001730AE"/>
    <w:rsid w:val="001733AF"/>
    <w:rsid w:val="001734A8"/>
    <w:rsid w:val="001751E4"/>
    <w:rsid w:val="0017714E"/>
    <w:rsid w:val="00177592"/>
    <w:rsid w:val="001807BC"/>
    <w:rsid w:val="00180EFA"/>
    <w:rsid w:val="00181178"/>
    <w:rsid w:val="0018142F"/>
    <w:rsid w:val="0018145C"/>
    <w:rsid w:val="00182A78"/>
    <w:rsid w:val="00182B20"/>
    <w:rsid w:val="00182F59"/>
    <w:rsid w:val="0018370E"/>
    <w:rsid w:val="00184ED9"/>
    <w:rsid w:val="00186B45"/>
    <w:rsid w:val="001911C3"/>
    <w:rsid w:val="001912A0"/>
    <w:rsid w:val="00191529"/>
    <w:rsid w:val="001925A5"/>
    <w:rsid w:val="00192DA8"/>
    <w:rsid w:val="00194B61"/>
    <w:rsid w:val="001956F8"/>
    <w:rsid w:val="00195D32"/>
    <w:rsid w:val="00196051"/>
    <w:rsid w:val="0019755B"/>
    <w:rsid w:val="001A0600"/>
    <w:rsid w:val="001A0E3D"/>
    <w:rsid w:val="001A11AF"/>
    <w:rsid w:val="001A2950"/>
    <w:rsid w:val="001A2B00"/>
    <w:rsid w:val="001A32B5"/>
    <w:rsid w:val="001A39E7"/>
    <w:rsid w:val="001A492E"/>
    <w:rsid w:val="001A60AE"/>
    <w:rsid w:val="001A626E"/>
    <w:rsid w:val="001A6525"/>
    <w:rsid w:val="001A7C26"/>
    <w:rsid w:val="001A7D9A"/>
    <w:rsid w:val="001B230A"/>
    <w:rsid w:val="001B42FE"/>
    <w:rsid w:val="001B5050"/>
    <w:rsid w:val="001B51A5"/>
    <w:rsid w:val="001C00E7"/>
    <w:rsid w:val="001C2ACE"/>
    <w:rsid w:val="001C3267"/>
    <w:rsid w:val="001C41B4"/>
    <w:rsid w:val="001C4BDB"/>
    <w:rsid w:val="001C6888"/>
    <w:rsid w:val="001C7D10"/>
    <w:rsid w:val="001D0EC7"/>
    <w:rsid w:val="001D1F46"/>
    <w:rsid w:val="001D281D"/>
    <w:rsid w:val="001D3594"/>
    <w:rsid w:val="001D386D"/>
    <w:rsid w:val="001D4413"/>
    <w:rsid w:val="001D4455"/>
    <w:rsid w:val="001D6CA9"/>
    <w:rsid w:val="001D6E39"/>
    <w:rsid w:val="001E1225"/>
    <w:rsid w:val="001E1874"/>
    <w:rsid w:val="001E1C4E"/>
    <w:rsid w:val="001E266F"/>
    <w:rsid w:val="001E3AD1"/>
    <w:rsid w:val="001E4ECF"/>
    <w:rsid w:val="001E5302"/>
    <w:rsid w:val="001E6C62"/>
    <w:rsid w:val="001E7617"/>
    <w:rsid w:val="001E7E45"/>
    <w:rsid w:val="001F0AB5"/>
    <w:rsid w:val="001F0EB5"/>
    <w:rsid w:val="001F1868"/>
    <w:rsid w:val="001F25F1"/>
    <w:rsid w:val="001F46C7"/>
    <w:rsid w:val="001F4CAE"/>
    <w:rsid w:val="001F513A"/>
    <w:rsid w:val="001F5A75"/>
    <w:rsid w:val="001F7194"/>
    <w:rsid w:val="001F7406"/>
    <w:rsid w:val="001F7EB5"/>
    <w:rsid w:val="00200CA2"/>
    <w:rsid w:val="002011F4"/>
    <w:rsid w:val="00201C5C"/>
    <w:rsid w:val="002059D1"/>
    <w:rsid w:val="00210800"/>
    <w:rsid w:val="0021125F"/>
    <w:rsid w:val="002129D5"/>
    <w:rsid w:val="00214AF6"/>
    <w:rsid w:val="00214B54"/>
    <w:rsid w:val="00216BC8"/>
    <w:rsid w:val="0022235B"/>
    <w:rsid w:val="002225A4"/>
    <w:rsid w:val="002226E3"/>
    <w:rsid w:val="00224ED0"/>
    <w:rsid w:val="00225AFF"/>
    <w:rsid w:val="002262BC"/>
    <w:rsid w:val="00226DFA"/>
    <w:rsid w:val="002272AC"/>
    <w:rsid w:val="002273D4"/>
    <w:rsid w:val="0022766B"/>
    <w:rsid w:val="002276B6"/>
    <w:rsid w:val="0023028D"/>
    <w:rsid w:val="002315DF"/>
    <w:rsid w:val="00231706"/>
    <w:rsid w:val="0023442F"/>
    <w:rsid w:val="00235A7D"/>
    <w:rsid w:val="00235F22"/>
    <w:rsid w:val="0023730A"/>
    <w:rsid w:val="00237F54"/>
    <w:rsid w:val="002406A9"/>
    <w:rsid w:val="002407C6"/>
    <w:rsid w:val="00242264"/>
    <w:rsid w:val="0024272A"/>
    <w:rsid w:val="00242942"/>
    <w:rsid w:val="002471BA"/>
    <w:rsid w:val="0024728C"/>
    <w:rsid w:val="00247E66"/>
    <w:rsid w:val="002511D8"/>
    <w:rsid w:val="00251D58"/>
    <w:rsid w:val="002527CD"/>
    <w:rsid w:val="00254808"/>
    <w:rsid w:val="0025548B"/>
    <w:rsid w:val="002558C9"/>
    <w:rsid w:val="00257A49"/>
    <w:rsid w:val="00261226"/>
    <w:rsid w:val="00261BC2"/>
    <w:rsid w:val="00263905"/>
    <w:rsid w:val="002647D2"/>
    <w:rsid w:val="00264C20"/>
    <w:rsid w:val="0026627B"/>
    <w:rsid w:val="0026656C"/>
    <w:rsid w:val="002665CA"/>
    <w:rsid w:val="00266F06"/>
    <w:rsid w:val="0026750A"/>
    <w:rsid w:val="0027077E"/>
    <w:rsid w:val="00271D81"/>
    <w:rsid w:val="00272052"/>
    <w:rsid w:val="0027273D"/>
    <w:rsid w:val="0027339B"/>
    <w:rsid w:val="002740D1"/>
    <w:rsid w:val="002745F3"/>
    <w:rsid w:val="00274CA6"/>
    <w:rsid w:val="00275605"/>
    <w:rsid w:val="002757CE"/>
    <w:rsid w:val="00277AB6"/>
    <w:rsid w:val="00280071"/>
    <w:rsid w:val="002800EA"/>
    <w:rsid w:val="002802ED"/>
    <w:rsid w:val="00280CD7"/>
    <w:rsid w:val="00280F4D"/>
    <w:rsid w:val="00281783"/>
    <w:rsid w:val="00281865"/>
    <w:rsid w:val="00283509"/>
    <w:rsid w:val="002836CA"/>
    <w:rsid w:val="002849FA"/>
    <w:rsid w:val="002856CD"/>
    <w:rsid w:val="00285A84"/>
    <w:rsid w:val="00285CBC"/>
    <w:rsid w:val="00286102"/>
    <w:rsid w:val="00287D20"/>
    <w:rsid w:val="002926F6"/>
    <w:rsid w:val="002937A9"/>
    <w:rsid w:val="00294A12"/>
    <w:rsid w:val="002965A5"/>
    <w:rsid w:val="002965D2"/>
    <w:rsid w:val="002969CA"/>
    <w:rsid w:val="002A03C6"/>
    <w:rsid w:val="002A060C"/>
    <w:rsid w:val="002A165B"/>
    <w:rsid w:val="002A25B7"/>
    <w:rsid w:val="002A2765"/>
    <w:rsid w:val="002A2DB7"/>
    <w:rsid w:val="002A3CBE"/>
    <w:rsid w:val="002A3CC5"/>
    <w:rsid w:val="002A4855"/>
    <w:rsid w:val="002A593E"/>
    <w:rsid w:val="002A5A94"/>
    <w:rsid w:val="002A761A"/>
    <w:rsid w:val="002A7E19"/>
    <w:rsid w:val="002B0BCB"/>
    <w:rsid w:val="002B1664"/>
    <w:rsid w:val="002B2934"/>
    <w:rsid w:val="002B2CDA"/>
    <w:rsid w:val="002B364F"/>
    <w:rsid w:val="002B3783"/>
    <w:rsid w:val="002B3AF4"/>
    <w:rsid w:val="002B3C83"/>
    <w:rsid w:val="002B477D"/>
    <w:rsid w:val="002B6278"/>
    <w:rsid w:val="002B635E"/>
    <w:rsid w:val="002B6F18"/>
    <w:rsid w:val="002C0F97"/>
    <w:rsid w:val="002C14C9"/>
    <w:rsid w:val="002C29E3"/>
    <w:rsid w:val="002C50F9"/>
    <w:rsid w:val="002C6B15"/>
    <w:rsid w:val="002C7486"/>
    <w:rsid w:val="002D01DE"/>
    <w:rsid w:val="002D0B83"/>
    <w:rsid w:val="002D1AA1"/>
    <w:rsid w:val="002D2CBA"/>
    <w:rsid w:val="002D2D89"/>
    <w:rsid w:val="002D360A"/>
    <w:rsid w:val="002D5AA3"/>
    <w:rsid w:val="002D5C1B"/>
    <w:rsid w:val="002D5DFA"/>
    <w:rsid w:val="002D6775"/>
    <w:rsid w:val="002D7151"/>
    <w:rsid w:val="002D7347"/>
    <w:rsid w:val="002D7EDE"/>
    <w:rsid w:val="002E1AA2"/>
    <w:rsid w:val="002E1C14"/>
    <w:rsid w:val="002E2802"/>
    <w:rsid w:val="002E29A4"/>
    <w:rsid w:val="002E333A"/>
    <w:rsid w:val="002E35FA"/>
    <w:rsid w:val="002E3A76"/>
    <w:rsid w:val="002E3C02"/>
    <w:rsid w:val="002E3CCD"/>
    <w:rsid w:val="002E422C"/>
    <w:rsid w:val="002E4A65"/>
    <w:rsid w:val="002E4AD9"/>
    <w:rsid w:val="002E5C5E"/>
    <w:rsid w:val="002F14F2"/>
    <w:rsid w:val="002F1FEE"/>
    <w:rsid w:val="002F38C7"/>
    <w:rsid w:val="002F40ED"/>
    <w:rsid w:val="002F6033"/>
    <w:rsid w:val="002F6D3F"/>
    <w:rsid w:val="002F7204"/>
    <w:rsid w:val="002F78CE"/>
    <w:rsid w:val="003004BF"/>
    <w:rsid w:val="00300701"/>
    <w:rsid w:val="00300AAB"/>
    <w:rsid w:val="00302DB7"/>
    <w:rsid w:val="00303BD6"/>
    <w:rsid w:val="00303D3C"/>
    <w:rsid w:val="003044F1"/>
    <w:rsid w:val="00304AFF"/>
    <w:rsid w:val="00304C1E"/>
    <w:rsid w:val="003058BF"/>
    <w:rsid w:val="003058E4"/>
    <w:rsid w:val="00306A50"/>
    <w:rsid w:val="00306FBB"/>
    <w:rsid w:val="0030702E"/>
    <w:rsid w:val="0030735E"/>
    <w:rsid w:val="00307E8C"/>
    <w:rsid w:val="00307F06"/>
    <w:rsid w:val="00307F6B"/>
    <w:rsid w:val="0031077A"/>
    <w:rsid w:val="003110C6"/>
    <w:rsid w:val="0031246B"/>
    <w:rsid w:val="0031280A"/>
    <w:rsid w:val="00314E34"/>
    <w:rsid w:val="003173D5"/>
    <w:rsid w:val="0032161B"/>
    <w:rsid w:val="00322021"/>
    <w:rsid w:val="0032219C"/>
    <w:rsid w:val="00322EC4"/>
    <w:rsid w:val="0032318E"/>
    <w:rsid w:val="003231EF"/>
    <w:rsid w:val="00323C71"/>
    <w:rsid w:val="00325461"/>
    <w:rsid w:val="00325E0F"/>
    <w:rsid w:val="00325EAA"/>
    <w:rsid w:val="00330879"/>
    <w:rsid w:val="00332CFF"/>
    <w:rsid w:val="003335F8"/>
    <w:rsid w:val="00333CF4"/>
    <w:rsid w:val="00334CB2"/>
    <w:rsid w:val="00334CD3"/>
    <w:rsid w:val="00334F06"/>
    <w:rsid w:val="00335B9E"/>
    <w:rsid w:val="003365D1"/>
    <w:rsid w:val="00336A07"/>
    <w:rsid w:val="00336A82"/>
    <w:rsid w:val="0033739F"/>
    <w:rsid w:val="00340E2C"/>
    <w:rsid w:val="00341352"/>
    <w:rsid w:val="00341FBE"/>
    <w:rsid w:val="00343931"/>
    <w:rsid w:val="00344ED6"/>
    <w:rsid w:val="003456AC"/>
    <w:rsid w:val="0035012D"/>
    <w:rsid w:val="003501E7"/>
    <w:rsid w:val="00351152"/>
    <w:rsid w:val="00352ED6"/>
    <w:rsid w:val="00353182"/>
    <w:rsid w:val="00353A45"/>
    <w:rsid w:val="003542C8"/>
    <w:rsid w:val="003550C7"/>
    <w:rsid w:val="00355EAC"/>
    <w:rsid w:val="003564D2"/>
    <w:rsid w:val="00356EA8"/>
    <w:rsid w:val="0035716E"/>
    <w:rsid w:val="00360734"/>
    <w:rsid w:val="00360F03"/>
    <w:rsid w:val="00362465"/>
    <w:rsid w:val="00362C45"/>
    <w:rsid w:val="003634CA"/>
    <w:rsid w:val="0036371E"/>
    <w:rsid w:val="00363AB4"/>
    <w:rsid w:val="00364409"/>
    <w:rsid w:val="00366633"/>
    <w:rsid w:val="0036676E"/>
    <w:rsid w:val="00366EF5"/>
    <w:rsid w:val="00370B54"/>
    <w:rsid w:val="00371E5A"/>
    <w:rsid w:val="00372FAD"/>
    <w:rsid w:val="00372FFE"/>
    <w:rsid w:val="00373C5F"/>
    <w:rsid w:val="00375871"/>
    <w:rsid w:val="00377A01"/>
    <w:rsid w:val="00380AA8"/>
    <w:rsid w:val="00380ADF"/>
    <w:rsid w:val="003813C8"/>
    <w:rsid w:val="00382084"/>
    <w:rsid w:val="00383EF5"/>
    <w:rsid w:val="00384656"/>
    <w:rsid w:val="00385D17"/>
    <w:rsid w:val="00385FC7"/>
    <w:rsid w:val="00386861"/>
    <w:rsid w:val="00386E05"/>
    <w:rsid w:val="003872A0"/>
    <w:rsid w:val="0038744A"/>
    <w:rsid w:val="00390725"/>
    <w:rsid w:val="003908F0"/>
    <w:rsid w:val="003909B0"/>
    <w:rsid w:val="003912FA"/>
    <w:rsid w:val="003918EB"/>
    <w:rsid w:val="003920CC"/>
    <w:rsid w:val="00392DA7"/>
    <w:rsid w:val="00393C07"/>
    <w:rsid w:val="0039451E"/>
    <w:rsid w:val="003952EB"/>
    <w:rsid w:val="00397FB6"/>
    <w:rsid w:val="003A0F9B"/>
    <w:rsid w:val="003A36B9"/>
    <w:rsid w:val="003A3D2F"/>
    <w:rsid w:val="003A603D"/>
    <w:rsid w:val="003A7A16"/>
    <w:rsid w:val="003B1AAA"/>
    <w:rsid w:val="003B27D4"/>
    <w:rsid w:val="003B3264"/>
    <w:rsid w:val="003B3CB1"/>
    <w:rsid w:val="003B6040"/>
    <w:rsid w:val="003B62A7"/>
    <w:rsid w:val="003B648F"/>
    <w:rsid w:val="003B6B58"/>
    <w:rsid w:val="003B70F1"/>
    <w:rsid w:val="003B73C2"/>
    <w:rsid w:val="003C01CF"/>
    <w:rsid w:val="003C0870"/>
    <w:rsid w:val="003C2493"/>
    <w:rsid w:val="003C2DF6"/>
    <w:rsid w:val="003C2EF0"/>
    <w:rsid w:val="003C3D92"/>
    <w:rsid w:val="003C578B"/>
    <w:rsid w:val="003C66A1"/>
    <w:rsid w:val="003C71FC"/>
    <w:rsid w:val="003D0795"/>
    <w:rsid w:val="003D0A5B"/>
    <w:rsid w:val="003D0F58"/>
    <w:rsid w:val="003D3642"/>
    <w:rsid w:val="003D38DD"/>
    <w:rsid w:val="003D4891"/>
    <w:rsid w:val="003D4C6D"/>
    <w:rsid w:val="003D5284"/>
    <w:rsid w:val="003D5551"/>
    <w:rsid w:val="003D5E12"/>
    <w:rsid w:val="003D5EB5"/>
    <w:rsid w:val="003D6620"/>
    <w:rsid w:val="003D6942"/>
    <w:rsid w:val="003D6E8F"/>
    <w:rsid w:val="003E0548"/>
    <w:rsid w:val="003E1B6B"/>
    <w:rsid w:val="003E1EE6"/>
    <w:rsid w:val="003E2BF5"/>
    <w:rsid w:val="003E30D2"/>
    <w:rsid w:val="003E38B1"/>
    <w:rsid w:val="003E47D7"/>
    <w:rsid w:val="003E4BB2"/>
    <w:rsid w:val="003E622F"/>
    <w:rsid w:val="003E65D8"/>
    <w:rsid w:val="003E6869"/>
    <w:rsid w:val="003E7611"/>
    <w:rsid w:val="003E7FC9"/>
    <w:rsid w:val="003F0BA2"/>
    <w:rsid w:val="003F129B"/>
    <w:rsid w:val="003F2CFA"/>
    <w:rsid w:val="003F31FB"/>
    <w:rsid w:val="003F4F9B"/>
    <w:rsid w:val="00400D57"/>
    <w:rsid w:val="00400D6F"/>
    <w:rsid w:val="00402097"/>
    <w:rsid w:val="0040222A"/>
    <w:rsid w:val="00402DD8"/>
    <w:rsid w:val="0040501F"/>
    <w:rsid w:val="0040534B"/>
    <w:rsid w:val="00405B8A"/>
    <w:rsid w:val="00406C65"/>
    <w:rsid w:val="004076FD"/>
    <w:rsid w:val="00411376"/>
    <w:rsid w:val="004116C2"/>
    <w:rsid w:val="00413031"/>
    <w:rsid w:val="00413356"/>
    <w:rsid w:val="00414660"/>
    <w:rsid w:val="00415DDD"/>
    <w:rsid w:val="00417E40"/>
    <w:rsid w:val="004205CD"/>
    <w:rsid w:val="00420B20"/>
    <w:rsid w:val="00421080"/>
    <w:rsid w:val="00424F0D"/>
    <w:rsid w:val="004250F6"/>
    <w:rsid w:val="00425D74"/>
    <w:rsid w:val="004271D2"/>
    <w:rsid w:val="00427A87"/>
    <w:rsid w:val="00430061"/>
    <w:rsid w:val="00432ED2"/>
    <w:rsid w:val="0043353A"/>
    <w:rsid w:val="00433728"/>
    <w:rsid w:val="00434822"/>
    <w:rsid w:val="00436B9E"/>
    <w:rsid w:val="004376B2"/>
    <w:rsid w:val="00437983"/>
    <w:rsid w:val="00437A17"/>
    <w:rsid w:val="00437B90"/>
    <w:rsid w:val="0044036A"/>
    <w:rsid w:val="00441491"/>
    <w:rsid w:val="00442C68"/>
    <w:rsid w:val="00443A37"/>
    <w:rsid w:val="0044499C"/>
    <w:rsid w:val="004452E6"/>
    <w:rsid w:val="00446C37"/>
    <w:rsid w:val="00446D69"/>
    <w:rsid w:val="00447E41"/>
    <w:rsid w:val="00452F0B"/>
    <w:rsid w:val="0045300D"/>
    <w:rsid w:val="00454C3C"/>
    <w:rsid w:val="00455417"/>
    <w:rsid w:val="00456635"/>
    <w:rsid w:val="004603C6"/>
    <w:rsid w:val="00461355"/>
    <w:rsid w:val="0046162D"/>
    <w:rsid w:val="00461766"/>
    <w:rsid w:val="00462BE1"/>
    <w:rsid w:val="00462DCA"/>
    <w:rsid w:val="00464F39"/>
    <w:rsid w:val="004657F7"/>
    <w:rsid w:val="0046621D"/>
    <w:rsid w:val="00466367"/>
    <w:rsid w:val="00466946"/>
    <w:rsid w:val="0046702B"/>
    <w:rsid w:val="00467E00"/>
    <w:rsid w:val="00471A1A"/>
    <w:rsid w:val="00471E93"/>
    <w:rsid w:val="00472A5C"/>
    <w:rsid w:val="0047410B"/>
    <w:rsid w:val="004743D8"/>
    <w:rsid w:val="00477691"/>
    <w:rsid w:val="00477763"/>
    <w:rsid w:val="0048141C"/>
    <w:rsid w:val="004816B6"/>
    <w:rsid w:val="004822AE"/>
    <w:rsid w:val="00483A2F"/>
    <w:rsid w:val="00483FF6"/>
    <w:rsid w:val="00484F30"/>
    <w:rsid w:val="00485CB2"/>
    <w:rsid w:val="00490A98"/>
    <w:rsid w:val="00490C86"/>
    <w:rsid w:val="004912C2"/>
    <w:rsid w:val="00491742"/>
    <w:rsid w:val="00491775"/>
    <w:rsid w:val="004937E4"/>
    <w:rsid w:val="0049471B"/>
    <w:rsid w:val="004952D1"/>
    <w:rsid w:val="0049655E"/>
    <w:rsid w:val="00496932"/>
    <w:rsid w:val="00496FF5"/>
    <w:rsid w:val="004A00D5"/>
    <w:rsid w:val="004A03E1"/>
    <w:rsid w:val="004A1D21"/>
    <w:rsid w:val="004A2281"/>
    <w:rsid w:val="004A2B18"/>
    <w:rsid w:val="004A4666"/>
    <w:rsid w:val="004A4A66"/>
    <w:rsid w:val="004A4E7A"/>
    <w:rsid w:val="004A4FA1"/>
    <w:rsid w:val="004A546A"/>
    <w:rsid w:val="004A62CB"/>
    <w:rsid w:val="004B008B"/>
    <w:rsid w:val="004B176D"/>
    <w:rsid w:val="004B34E9"/>
    <w:rsid w:val="004B3855"/>
    <w:rsid w:val="004B46E6"/>
    <w:rsid w:val="004B4BA0"/>
    <w:rsid w:val="004B577A"/>
    <w:rsid w:val="004B6963"/>
    <w:rsid w:val="004B69B5"/>
    <w:rsid w:val="004B788F"/>
    <w:rsid w:val="004C0383"/>
    <w:rsid w:val="004C576D"/>
    <w:rsid w:val="004D0369"/>
    <w:rsid w:val="004D073A"/>
    <w:rsid w:val="004D0884"/>
    <w:rsid w:val="004D14A8"/>
    <w:rsid w:val="004D19CF"/>
    <w:rsid w:val="004D21FF"/>
    <w:rsid w:val="004D2371"/>
    <w:rsid w:val="004D2DF7"/>
    <w:rsid w:val="004D377F"/>
    <w:rsid w:val="004D4598"/>
    <w:rsid w:val="004D498F"/>
    <w:rsid w:val="004D587B"/>
    <w:rsid w:val="004D5E84"/>
    <w:rsid w:val="004E002A"/>
    <w:rsid w:val="004E0D8B"/>
    <w:rsid w:val="004E17EC"/>
    <w:rsid w:val="004E270E"/>
    <w:rsid w:val="004E3455"/>
    <w:rsid w:val="004E5574"/>
    <w:rsid w:val="004E5714"/>
    <w:rsid w:val="004E57CD"/>
    <w:rsid w:val="004E6249"/>
    <w:rsid w:val="004F030D"/>
    <w:rsid w:val="004F0503"/>
    <w:rsid w:val="004F381F"/>
    <w:rsid w:val="004F3B4F"/>
    <w:rsid w:val="004F4960"/>
    <w:rsid w:val="004F55EB"/>
    <w:rsid w:val="004F5D16"/>
    <w:rsid w:val="004F72D7"/>
    <w:rsid w:val="004F7657"/>
    <w:rsid w:val="00500559"/>
    <w:rsid w:val="005021FC"/>
    <w:rsid w:val="00506BD0"/>
    <w:rsid w:val="00507DE9"/>
    <w:rsid w:val="00510D4D"/>
    <w:rsid w:val="00511B58"/>
    <w:rsid w:val="00512460"/>
    <w:rsid w:val="00513B76"/>
    <w:rsid w:val="00514D85"/>
    <w:rsid w:val="0051508D"/>
    <w:rsid w:val="005156E6"/>
    <w:rsid w:val="00516037"/>
    <w:rsid w:val="005161BC"/>
    <w:rsid w:val="00516328"/>
    <w:rsid w:val="00516612"/>
    <w:rsid w:val="00516B6E"/>
    <w:rsid w:val="0051705E"/>
    <w:rsid w:val="005203CE"/>
    <w:rsid w:val="00520DAE"/>
    <w:rsid w:val="00520EF4"/>
    <w:rsid w:val="00520F03"/>
    <w:rsid w:val="0052106E"/>
    <w:rsid w:val="005225E2"/>
    <w:rsid w:val="00523296"/>
    <w:rsid w:val="00523504"/>
    <w:rsid w:val="00523700"/>
    <w:rsid w:val="005257A7"/>
    <w:rsid w:val="0052641D"/>
    <w:rsid w:val="00526A16"/>
    <w:rsid w:val="00532D01"/>
    <w:rsid w:val="0053344F"/>
    <w:rsid w:val="0053480C"/>
    <w:rsid w:val="00535180"/>
    <w:rsid w:val="00535DD1"/>
    <w:rsid w:val="00536A4F"/>
    <w:rsid w:val="00536B8D"/>
    <w:rsid w:val="00537530"/>
    <w:rsid w:val="005378D8"/>
    <w:rsid w:val="0054089D"/>
    <w:rsid w:val="00541178"/>
    <w:rsid w:val="0054123B"/>
    <w:rsid w:val="00542B24"/>
    <w:rsid w:val="005438FC"/>
    <w:rsid w:val="00543A3B"/>
    <w:rsid w:val="005443D6"/>
    <w:rsid w:val="00545382"/>
    <w:rsid w:val="00545877"/>
    <w:rsid w:val="00545B12"/>
    <w:rsid w:val="00545D20"/>
    <w:rsid w:val="00545E12"/>
    <w:rsid w:val="005467E3"/>
    <w:rsid w:val="00547158"/>
    <w:rsid w:val="00550583"/>
    <w:rsid w:val="0055290A"/>
    <w:rsid w:val="00554FB6"/>
    <w:rsid w:val="00556197"/>
    <w:rsid w:val="00557343"/>
    <w:rsid w:val="005623C8"/>
    <w:rsid w:val="00563030"/>
    <w:rsid w:val="0056394E"/>
    <w:rsid w:val="00563FF2"/>
    <w:rsid w:val="005649DE"/>
    <w:rsid w:val="0056512D"/>
    <w:rsid w:val="00570687"/>
    <w:rsid w:val="005706A3"/>
    <w:rsid w:val="00570DB7"/>
    <w:rsid w:val="0057290F"/>
    <w:rsid w:val="00573092"/>
    <w:rsid w:val="00573A7A"/>
    <w:rsid w:val="005752E1"/>
    <w:rsid w:val="005760F5"/>
    <w:rsid w:val="005765AC"/>
    <w:rsid w:val="00577A85"/>
    <w:rsid w:val="00577C45"/>
    <w:rsid w:val="0058040D"/>
    <w:rsid w:val="00581431"/>
    <w:rsid w:val="00582976"/>
    <w:rsid w:val="00582AE0"/>
    <w:rsid w:val="00583F99"/>
    <w:rsid w:val="0058426D"/>
    <w:rsid w:val="005842C3"/>
    <w:rsid w:val="005842E1"/>
    <w:rsid w:val="005851B8"/>
    <w:rsid w:val="00586B0A"/>
    <w:rsid w:val="0059004D"/>
    <w:rsid w:val="00591E3D"/>
    <w:rsid w:val="00592241"/>
    <w:rsid w:val="00595519"/>
    <w:rsid w:val="0059638F"/>
    <w:rsid w:val="00597566"/>
    <w:rsid w:val="005A093C"/>
    <w:rsid w:val="005A0BE3"/>
    <w:rsid w:val="005A24AA"/>
    <w:rsid w:val="005A39A2"/>
    <w:rsid w:val="005A6242"/>
    <w:rsid w:val="005A6297"/>
    <w:rsid w:val="005A649C"/>
    <w:rsid w:val="005A684E"/>
    <w:rsid w:val="005A6920"/>
    <w:rsid w:val="005B1F92"/>
    <w:rsid w:val="005B2A5F"/>
    <w:rsid w:val="005B45E2"/>
    <w:rsid w:val="005B62BA"/>
    <w:rsid w:val="005B65FA"/>
    <w:rsid w:val="005B679D"/>
    <w:rsid w:val="005C1E32"/>
    <w:rsid w:val="005C22C2"/>
    <w:rsid w:val="005C2C2F"/>
    <w:rsid w:val="005C4A7C"/>
    <w:rsid w:val="005C4AA8"/>
    <w:rsid w:val="005C4D46"/>
    <w:rsid w:val="005C53F6"/>
    <w:rsid w:val="005C649A"/>
    <w:rsid w:val="005C65C9"/>
    <w:rsid w:val="005C68AC"/>
    <w:rsid w:val="005C68BD"/>
    <w:rsid w:val="005C7AAE"/>
    <w:rsid w:val="005C7D6E"/>
    <w:rsid w:val="005C7E3A"/>
    <w:rsid w:val="005D0C94"/>
    <w:rsid w:val="005D1540"/>
    <w:rsid w:val="005D2164"/>
    <w:rsid w:val="005D44F5"/>
    <w:rsid w:val="005D4518"/>
    <w:rsid w:val="005D5AD9"/>
    <w:rsid w:val="005D5CE4"/>
    <w:rsid w:val="005D685C"/>
    <w:rsid w:val="005D76FF"/>
    <w:rsid w:val="005D794F"/>
    <w:rsid w:val="005E03E3"/>
    <w:rsid w:val="005E1F9D"/>
    <w:rsid w:val="005E2AA5"/>
    <w:rsid w:val="005E2B95"/>
    <w:rsid w:val="005E3EEC"/>
    <w:rsid w:val="005E475F"/>
    <w:rsid w:val="005E4F6C"/>
    <w:rsid w:val="005E62F8"/>
    <w:rsid w:val="005E7A93"/>
    <w:rsid w:val="005F128F"/>
    <w:rsid w:val="005F2FDE"/>
    <w:rsid w:val="005F448F"/>
    <w:rsid w:val="005F4987"/>
    <w:rsid w:val="005F7722"/>
    <w:rsid w:val="005F77FC"/>
    <w:rsid w:val="005F7CD1"/>
    <w:rsid w:val="006003FF"/>
    <w:rsid w:val="00600905"/>
    <w:rsid w:val="00600DD3"/>
    <w:rsid w:val="006017F0"/>
    <w:rsid w:val="00601F3C"/>
    <w:rsid w:val="00602CA1"/>
    <w:rsid w:val="00603129"/>
    <w:rsid w:val="006032DC"/>
    <w:rsid w:val="00603736"/>
    <w:rsid w:val="006042D0"/>
    <w:rsid w:val="006065CB"/>
    <w:rsid w:val="00606883"/>
    <w:rsid w:val="00606EBB"/>
    <w:rsid w:val="006115F4"/>
    <w:rsid w:val="00611A68"/>
    <w:rsid w:val="00613536"/>
    <w:rsid w:val="006138FF"/>
    <w:rsid w:val="006142C9"/>
    <w:rsid w:val="0061460D"/>
    <w:rsid w:val="0061500C"/>
    <w:rsid w:val="006163D9"/>
    <w:rsid w:val="00616BF2"/>
    <w:rsid w:val="006173BB"/>
    <w:rsid w:val="00617BB7"/>
    <w:rsid w:val="00617DDF"/>
    <w:rsid w:val="00620099"/>
    <w:rsid w:val="00621C74"/>
    <w:rsid w:val="00621F97"/>
    <w:rsid w:val="00622B5C"/>
    <w:rsid w:val="00622B87"/>
    <w:rsid w:val="00626599"/>
    <w:rsid w:val="00626894"/>
    <w:rsid w:val="00633CBD"/>
    <w:rsid w:val="006359D1"/>
    <w:rsid w:val="006365CB"/>
    <w:rsid w:val="0063794D"/>
    <w:rsid w:val="00637C4E"/>
    <w:rsid w:val="0064081E"/>
    <w:rsid w:val="0064402E"/>
    <w:rsid w:val="00644653"/>
    <w:rsid w:val="00644F7E"/>
    <w:rsid w:val="006450C6"/>
    <w:rsid w:val="006458EC"/>
    <w:rsid w:val="00646148"/>
    <w:rsid w:val="00646666"/>
    <w:rsid w:val="00646B29"/>
    <w:rsid w:val="00646E01"/>
    <w:rsid w:val="0064747B"/>
    <w:rsid w:val="00647BD8"/>
    <w:rsid w:val="006511AB"/>
    <w:rsid w:val="006514D1"/>
    <w:rsid w:val="00651835"/>
    <w:rsid w:val="0065199C"/>
    <w:rsid w:val="006522DB"/>
    <w:rsid w:val="006531EC"/>
    <w:rsid w:val="006547FD"/>
    <w:rsid w:val="006573C9"/>
    <w:rsid w:val="006609CF"/>
    <w:rsid w:val="00661D45"/>
    <w:rsid w:val="0066227D"/>
    <w:rsid w:val="00663AF3"/>
    <w:rsid w:val="006642F8"/>
    <w:rsid w:val="00665466"/>
    <w:rsid w:val="00666963"/>
    <w:rsid w:val="0066702B"/>
    <w:rsid w:val="00667284"/>
    <w:rsid w:val="0067088F"/>
    <w:rsid w:val="00671023"/>
    <w:rsid w:val="0067118B"/>
    <w:rsid w:val="00675FC3"/>
    <w:rsid w:val="00676222"/>
    <w:rsid w:val="00677CFF"/>
    <w:rsid w:val="006803E7"/>
    <w:rsid w:val="00680EC9"/>
    <w:rsid w:val="00681A24"/>
    <w:rsid w:val="00683550"/>
    <w:rsid w:val="00683F03"/>
    <w:rsid w:val="00684194"/>
    <w:rsid w:val="00690129"/>
    <w:rsid w:val="006901AD"/>
    <w:rsid w:val="00690F12"/>
    <w:rsid w:val="00690F54"/>
    <w:rsid w:val="00691318"/>
    <w:rsid w:val="00692586"/>
    <w:rsid w:val="00692B90"/>
    <w:rsid w:val="00692D03"/>
    <w:rsid w:val="00692E06"/>
    <w:rsid w:val="00693461"/>
    <w:rsid w:val="00693764"/>
    <w:rsid w:val="00694211"/>
    <w:rsid w:val="006946CF"/>
    <w:rsid w:val="00694CBF"/>
    <w:rsid w:val="00695ABD"/>
    <w:rsid w:val="0069693C"/>
    <w:rsid w:val="006969D7"/>
    <w:rsid w:val="00696D4C"/>
    <w:rsid w:val="006970F5"/>
    <w:rsid w:val="00697B95"/>
    <w:rsid w:val="00697EA5"/>
    <w:rsid w:val="006A0488"/>
    <w:rsid w:val="006A0D67"/>
    <w:rsid w:val="006A0E88"/>
    <w:rsid w:val="006A1C9E"/>
    <w:rsid w:val="006A2447"/>
    <w:rsid w:val="006A2B44"/>
    <w:rsid w:val="006A3162"/>
    <w:rsid w:val="006A468E"/>
    <w:rsid w:val="006A6D69"/>
    <w:rsid w:val="006A7130"/>
    <w:rsid w:val="006A72BA"/>
    <w:rsid w:val="006B0298"/>
    <w:rsid w:val="006B03E8"/>
    <w:rsid w:val="006B1906"/>
    <w:rsid w:val="006B1F3A"/>
    <w:rsid w:val="006B2AE1"/>
    <w:rsid w:val="006B2C1B"/>
    <w:rsid w:val="006B3157"/>
    <w:rsid w:val="006B39C9"/>
    <w:rsid w:val="006B4A39"/>
    <w:rsid w:val="006B5A8D"/>
    <w:rsid w:val="006B704B"/>
    <w:rsid w:val="006B7B23"/>
    <w:rsid w:val="006C36F6"/>
    <w:rsid w:val="006C437A"/>
    <w:rsid w:val="006C6893"/>
    <w:rsid w:val="006C71CC"/>
    <w:rsid w:val="006C760C"/>
    <w:rsid w:val="006C7659"/>
    <w:rsid w:val="006C7838"/>
    <w:rsid w:val="006D265C"/>
    <w:rsid w:val="006D328B"/>
    <w:rsid w:val="006D44B1"/>
    <w:rsid w:val="006D469C"/>
    <w:rsid w:val="006D520B"/>
    <w:rsid w:val="006D55CD"/>
    <w:rsid w:val="006D55E5"/>
    <w:rsid w:val="006D639D"/>
    <w:rsid w:val="006D65E9"/>
    <w:rsid w:val="006D7D69"/>
    <w:rsid w:val="006E062F"/>
    <w:rsid w:val="006E1DE9"/>
    <w:rsid w:val="006E1ED1"/>
    <w:rsid w:val="006E2038"/>
    <w:rsid w:val="006E205E"/>
    <w:rsid w:val="006E2324"/>
    <w:rsid w:val="006E23FA"/>
    <w:rsid w:val="006E2D1A"/>
    <w:rsid w:val="006E3BEF"/>
    <w:rsid w:val="006E44E3"/>
    <w:rsid w:val="006E5889"/>
    <w:rsid w:val="006E6342"/>
    <w:rsid w:val="006E66F6"/>
    <w:rsid w:val="006E7289"/>
    <w:rsid w:val="006E77C3"/>
    <w:rsid w:val="006E7B81"/>
    <w:rsid w:val="006E7C6A"/>
    <w:rsid w:val="006E7FB6"/>
    <w:rsid w:val="006F00C0"/>
    <w:rsid w:val="006F06E5"/>
    <w:rsid w:val="006F10B7"/>
    <w:rsid w:val="006F1293"/>
    <w:rsid w:val="006F1B13"/>
    <w:rsid w:val="006F25B1"/>
    <w:rsid w:val="006F2E53"/>
    <w:rsid w:val="006F40AB"/>
    <w:rsid w:val="006F4198"/>
    <w:rsid w:val="006F6ED6"/>
    <w:rsid w:val="006F723F"/>
    <w:rsid w:val="00701274"/>
    <w:rsid w:val="00701BA0"/>
    <w:rsid w:val="0070356A"/>
    <w:rsid w:val="00704427"/>
    <w:rsid w:val="00705F8C"/>
    <w:rsid w:val="007069A3"/>
    <w:rsid w:val="00710F7B"/>
    <w:rsid w:val="00711E3A"/>
    <w:rsid w:val="007128A1"/>
    <w:rsid w:val="007128E1"/>
    <w:rsid w:val="00713F26"/>
    <w:rsid w:val="00713F79"/>
    <w:rsid w:val="00717F5C"/>
    <w:rsid w:val="0072013E"/>
    <w:rsid w:val="007205FF"/>
    <w:rsid w:val="00720ACD"/>
    <w:rsid w:val="00722D2B"/>
    <w:rsid w:val="00723E6C"/>
    <w:rsid w:val="00724536"/>
    <w:rsid w:val="00724E66"/>
    <w:rsid w:val="00725901"/>
    <w:rsid w:val="00725BEA"/>
    <w:rsid w:val="00726C8F"/>
    <w:rsid w:val="00726F09"/>
    <w:rsid w:val="00727E11"/>
    <w:rsid w:val="00730149"/>
    <w:rsid w:val="0073198B"/>
    <w:rsid w:val="00731EE0"/>
    <w:rsid w:val="0073232A"/>
    <w:rsid w:val="00732BBF"/>
    <w:rsid w:val="00734147"/>
    <w:rsid w:val="00736536"/>
    <w:rsid w:val="0074038F"/>
    <w:rsid w:val="00740D93"/>
    <w:rsid w:val="00740EB0"/>
    <w:rsid w:val="00741521"/>
    <w:rsid w:val="007417F6"/>
    <w:rsid w:val="007427DE"/>
    <w:rsid w:val="00744042"/>
    <w:rsid w:val="00744ED6"/>
    <w:rsid w:val="00745EC1"/>
    <w:rsid w:val="00746EC9"/>
    <w:rsid w:val="0074769B"/>
    <w:rsid w:val="007500BD"/>
    <w:rsid w:val="00750902"/>
    <w:rsid w:val="007519BB"/>
    <w:rsid w:val="00751C49"/>
    <w:rsid w:val="0075407C"/>
    <w:rsid w:val="00754373"/>
    <w:rsid w:val="00754F57"/>
    <w:rsid w:val="007551AE"/>
    <w:rsid w:val="007569A4"/>
    <w:rsid w:val="00757D74"/>
    <w:rsid w:val="0076000A"/>
    <w:rsid w:val="0076206F"/>
    <w:rsid w:val="00762EDA"/>
    <w:rsid w:val="00763044"/>
    <w:rsid w:val="007635DD"/>
    <w:rsid w:val="00764BF4"/>
    <w:rsid w:val="00767B8B"/>
    <w:rsid w:val="00767F8B"/>
    <w:rsid w:val="00770FC7"/>
    <w:rsid w:val="00771F87"/>
    <w:rsid w:val="00773D00"/>
    <w:rsid w:val="007743D3"/>
    <w:rsid w:val="00774BC9"/>
    <w:rsid w:val="00775112"/>
    <w:rsid w:val="00777C8D"/>
    <w:rsid w:val="00781AA1"/>
    <w:rsid w:val="00783171"/>
    <w:rsid w:val="0078336E"/>
    <w:rsid w:val="007836A4"/>
    <w:rsid w:val="00783D09"/>
    <w:rsid w:val="00784604"/>
    <w:rsid w:val="00784EB7"/>
    <w:rsid w:val="0078504E"/>
    <w:rsid w:val="007852C3"/>
    <w:rsid w:val="00786153"/>
    <w:rsid w:val="007861DF"/>
    <w:rsid w:val="007863B0"/>
    <w:rsid w:val="007864C1"/>
    <w:rsid w:val="007864F1"/>
    <w:rsid w:val="00786C80"/>
    <w:rsid w:val="007874E8"/>
    <w:rsid w:val="007902CD"/>
    <w:rsid w:val="00790B69"/>
    <w:rsid w:val="00790DC4"/>
    <w:rsid w:val="0079188C"/>
    <w:rsid w:val="00792466"/>
    <w:rsid w:val="00792C3A"/>
    <w:rsid w:val="00792D58"/>
    <w:rsid w:val="00793601"/>
    <w:rsid w:val="00794B38"/>
    <w:rsid w:val="00794E25"/>
    <w:rsid w:val="00794E71"/>
    <w:rsid w:val="00797C14"/>
    <w:rsid w:val="007A18D8"/>
    <w:rsid w:val="007A1F46"/>
    <w:rsid w:val="007A3BB2"/>
    <w:rsid w:val="007A5828"/>
    <w:rsid w:val="007A6100"/>
    <w:rsid w:val="007A6989"/>
    <w:rsid w:val="007A7B2E"/>
    <w:rsid w:val="007B093E"/>
    <w:rsid w:val="007B2360"/>
    <w:rsid w:val="007B3341"/>
    <w:rsid w:val="007B3EB3"/>
    <w:rsid w:val="007B45CB"/>
    <w:rsid w:val="007B5F7D"/>
    <w:rsid w:val="007B6058"/>
    <w:rsid w:val="007B7A0B"/>
    <w:rsid w:val="007C027A"/>
    <w:rsid w:val="007C03EF"/>
    <w:rsid w:val="007C04A3"/>
    <w:rsid w:val="007C19A8"/>
    <w:rsid w:val="007C19FF"/>
    <w:rsid w:val="007C224F"/>
    <w:rsid w:val="007C28D8"/>
    <w:rsid w:val="007C4459"/>
    <w:rsid w:val="007C58B9"/>
    <w:rsid w:val="007C5F50"/>
    <w:rsid w:val="007C65B1"/>
    <w:rsid w:val="007C79C7"/>
    <w:rsid w:val="007D037A"/>
    <w:rsid w:val="007D0394"/>
    <w:rsid w:val="007D0C35"/>
    <w:rsid w:val="007D136F"/>
    <w:rsid w:val="007D2484"/>
    <w:rsid w:val="007D3D3F"/>
    <w:rsid w:val="007D3EC8"/>
    <w:rsid w:val="007D5E56"/>
    <w:rsid w:val="007D6687"/>
    <w:rsid w:val="007E00D4"/>
    <w:rsid w:val="007E185E"/>
    <w:rsid w:val="007E2862"/>
    <w:rsid w:val="007E2C15"/>
    <w:rsid w:val="007E301E"/>
    <w:rsid w:val="007E345B"/>
    <w:rsid w:val="007E535F"/>
    <w:rsid w:val="007E7432"/>
    <w:rsid w:val="007F0DBB"/>
    <w:rsid w:val="007F0E73"/>
    <w:rsid w:val="007F1002"/>
    <w:rsid w:val="007F1EC1"/>
    <w:rsid w:val="007F2738"/>
    <w:rsid w:val="007F273A"/>
    <w:rsid w:val="007F2CF6"/>
    <w:rsid w:val="007F3D84"/>
    <w:rsid w:val="007F6449"/>
    <w:rsid w:val="007F7FB7"/>
    <w:rsid w:val="00801626"/>
    <w:rsid w:val="00801DCA"/>
    <w:rsid w:val="00802782"/>
    <w:rsid w:val="00804035"/>
    <w:rsid w:val="0080653D"/>
    <w:rsid w:val="008078E8"/>
    <w:rsid w:val="008100D3"/>
    <w:rsid w:val="008153DB"/>
    <w:rsid w:val="00815726"/>
    <w:rsid w:val="008167A2"/>
    <w:rsid w:val="008167B9"/>
    <w:rsid w:val="0081737D"/>
    <w:rsid w:val="0081766B"/>
    <w:rsid w:val="008204D5"/>
    <w:rsid w:val="00821003"/>
    <w:rsid w:val="00821F57"/>
    <w:rsid w:val="00822067"/>
    <w:rsid w:val="008224D5"/>
    <w:rsid w:val="008228AE"/>
    <w:rsid w:val="008231BE"/>
    <w:rsid w:val="008239D2"/>
    <w:rsid w:val="00824C76"/>
    <w:rsid w:val="00824EDC"/>
    <w:rsid w:val="00825EEC"/>
    <w:rsid w:val="008262F3"/>
    <w:rsid w:val="0083099D"/>
    <w:rsid w:val="008309AB"/>
    <w:rsid w:val="00830DFF"/>
    <w:rsid w:val="00831277"/>
    <w:rsid w:val="00831731"/>
    <w:rsid w:val="00831AB5"/>
    <w:rsid w:val="0083324F"/>
    <w:rsid w:val="008347A1"/>
    <w:rsid w:val="00834DC2"/>
    <w:rsid w:val="00835592"/>
    <w:rsid w:val="0083593B"/>
    <w:rsid w:val="00835F9D"/>
    <w:rsid w:val="0083677F"/>
    <w:rsid w:val="00836FD6"/>
    <w:rsid w:val="008371B3"/>
    <w:rsid w:val="00837724"/>
    <w:rsid w:val="0084076C"/>
    <w:rsid w:val="008408D3"/>
    <w:rsid w:val="00841C4B"/>
    <w:rsid w:val="00841F4C"/>
    <w:rsid w:val="00841F78"/>
    <w:rsid w:val="008438CC"/>
    <w:rsid w:val="0084403C"/>
    <w:rsid w:val="00844AD0"/>
    <w:rsid w:val="00844BCB"/>
    <w:rsid w:val="008450E7"/>
    <w:rsid w:val="00845A0C"/>
    <w:rsid w:val="00847CD6"/>
    <w:rsid w:val="00847D40"/>
    <w:rsid w:val="00850047"/>
    <w:rsid w:val="00851D1D"/>
    <w:rsid w:val="0085375A"/>
    <w:rsid w:val="00853AA3"/>
    <w:rsid w:val="00855605"/>
    <w:rsid w:val="008567BD"/>
    <w:rsid w:val="008571E3"/>
    <w:rsid w:val="008575CE"/>
    <w:rsid w:val="008578DD"/>
    <w:rsid w:val="0086124D"/>
    <w:rsid w:val="00861A41"/>
    <w:rsid w:val="00862642"/>
    <w:rsid w:val="00863835"/>
    <w:rsid w:val="00864458"/>
    <w:rsid w:val="00866EC6"/>
    <w:rsid w:val="00871698"/>
    <w:rsid w:val="0087180E"/>
    <w:rsid w:val="00871A1D"/>
    <w:rsid w:val="00871DC3"/>
    <w:rsid w:val="00871E6E"/>
    <w:rsid w:val="008729FA"/>
    <w:rsid w:val="00875240"/>
    <w:rsid w:val="0087587A"/>
    <w:rsid w:val="00876F7B"/>
    <w:rsid w:val="00877F22"/>
    <w:rsid w:val="00880360"/>
    <w:rsid w:val="0088256B"/>
    <w:rsid w:val="00883013"/>
    <w:rsid w:val="00883D9B"/>
    <w:rsid w:val="008847D0"/>
    <w:rsid w:val="00885377"/>
    <w:rsid w:val="008859A9"/>
    <w:rsid w:val="00885EBC"/>
    <w:rsid w:val="00886089"/>
    <w:rsid w:val="008871A9"/>
    <w:rsid w:val="0089325C"/>
    <w:rsid w:val="0089354F"/>
    <w:rsid w:val="00893B29"/>
    <w:rsid w:val="00894574"/>
    <w:rsid w:val="008948EA"/>
    <w:rsid w:val="00895AF4"/>
    <w:rsid w:val="00895B28"/>
    <w:rsid w:val="00896524"/>
    <w:rsid w:val="0089656F"/>
    <w:rsid w:val="008977C2"/>
    <w:rsid w:val="00897F7F"/>
    <w:rsid w:val="008A160C"/>
    <w:rsid w:val="008A1E31"/>
    <w:rsid w:val="008A1FE7"/>
    <w:rsid w:val="008A26DC"/>
    <w:rsid w:val="008A2809"/>
    <w:rsid w:val="008A2A10"/>
    <w:rsid w:val="008A2B6C"/>
    <w:rsid w:val="008A2D44"/>
    <w:rsid w:val="008A3669"/>
    <w:rsid w:val="008A3C81"/>
    <w:rsid w:val="008A442E"/>
    <w:rsid w:val="008A456B"/>
    <w:rsid w:val="008A4B53"/>
    <w:rsid w:val="008A5A75"/>
    <w:rsid w:val="008A6407"/>
    <w:rsid w:val="008A6449"/>
    <w:rsid w:val="008A66FC"/>
    <w:rsid w:val="008A7012"/>
    <w:rsid w:val="008A7C99"/>
    <w:rsid w:val="008B0A88"/>
    <w:rsid w:val="008B1609"/>
    <w:rsid w:val="008B16C7"/>
    <w:rsid w:val="008B1F1F"/>
    <w:rsid w:val="008B2F63"/>
    <w:rsid w:val="008B3BEA"/>
    <w:rsid w:val="008B3C60"/>
    <w:rsid w:val="008B3E1B"/>
    <w:rsid w:val="008B6454"/>
    <w:rsid w:val="008B66E6"/>
    <w:rsid w:val="008B6C66"/>
    <w:rsid w:val="008B6D10"/>
    <w:rsid w:val="008B7145"/>
    <w:rsid w:val="008B7891"/>
    <w:rsid w:val="008C09B7"/>
    <w:rsid w:val="008C28ED"/>
    <w:rsid w:val="008C2F66"/>
    <w:rsid w:val="008C432E"/>
    <w:rsid w:val="008C79D9"/>
    <w:rsid w:val="008C7C97"/>
    <w:rsid w:val="008D0CC0"/>
    <w:rsid w:val="008D1E9F"/>
    <w:rsid w:val="008D203E"/>
    <w:rsid w:val="008D2393"/>
    <w:rsid w:val="008D2E7B"/>
    <w:rsid w:val="008D32C3"/>
    <w:rsid w:val="008D5F30"/>
    <w:rsid w:val="008D5FD7"/>
    <w:rsid w:val="008D66A7"/>
    <w:rsid w:val="008D698C"/>
    <w:rsid w:val="008D7162"/>
    <w:rsid w:val="008E28C9"/>
    <w:rsid w:val="008E2EF5"/>
    <w:rsid w:val="008E35C5"/>
    <w:rsid w:val="008E3A6F"/>
    <w:rsid w:val="008E3DD2"/>
    <w:rsid w:val="008E5A0B"/>
    <w:rsid w:val="008E5A35"/>
    <w:rsid w:val="008E5A8B"/>
    <w:rsid w:val="008E5BB4"/>
    <w:rsid w:val="008E661E"/>
    <w:rsid w:val="008E6B96"/>
    <w:rsid w:val="008E7891"/>
    <w:rsid w:val="008F09BC"/>
    <w:rsid w:val="008F1846"/>
    <w:rsid w:val="008F241B"/>
    <w:rsid w:val="008F358E"/>
    <w:rsid w:val="008F74B4"/>
    <w:rsid w:val="00901B94"/>
    <w:rsid w:val="00903DBA"/>
    <w:rsid w:val="009046CB"/>
    <w:rsid w:val="009059B7"/>
    <w:rsid w:val="009065BE"/>
    <w:rsid w:val="00906926"/>
    <w:rsid w:val="0090761A"/>
    <w:rsid w:val="0090797B"/>
    <w:rsid w:val="0091021D"/>
    <w:rsid w:val="00910FC3"/>
    <w:rsid w:val="00912265"/>
    <w:rsid w:val="00913A93"/>
    <w:rsid w:val="00914354"/>
    <w:rsid w:val="00915FBB"/>
    <w:rsid w:val="00916700"/>
    <w:rsid w:val="00917329"/>
    <w:rsid w:val="009176F3"/>
    <w:rsid w:val="00917834"/>
    <w:rsid w:val="00917D78"/>
    <w:rsid w:val="009213A1"/>
    <w:rsid w:val="00922BD7"/>
    <w:rsid w:val="009230F6"/>
    <w:rsid w:val="00923E00"/>
    <w:rsid w:val="009248D5"/>
    <w:rsid w:val="00925146"/>
    <w:rsid w:val="009264EC"/>
    <w:rsid w:val="0092703E"/>
    <w:rsid w:val="00927294"/>
    <w:rsid w:val="00930EA5"/>
    <w:rsid w:val="00931A95"/>
    <w:rsid w:val="0093215E"/>
    <w:rsid w:val="00932D45"/>
    <w:rsid w:val="00932D49"/>
    <w:rsid w:val="0093336E"/>
    <w:rsid w:val="009346A5"/>
    <w:rsid w:val="0093472F"/>
    <w:rsid w:val="0093514F"/>
    <w:rsid w:val="009367D7"/>
    <w:rsid w:val="00936989"/>
    <w:rsid w:val="009370B9"/>
    <w:rsid w:val="00940A94"/>
    <w:rsid w:val="00940C32"/>
    <w:rsid w:val="009412EC"/>
    <w:rsid w:val="009413C7"/>
    <w:rsid w:val="00941924"/>
    <w:rsid w:val="00942424"/>
    <w:rsid w:val="009424C3"/>
    <w:rsid w:val="009429C8"/>
    <w:rsid w:val="00942B8C"/>
    <w:rsid w:val="009431F2"/>
    <w:rsid w:val="00943CEE"/>
    <w:rsid w:val="00944153"/>
    <w:rsid w:val="00945F41"/>
    <w:rsid w:val="0094647A"/>
    <w:rsid w:val="0094672A"/>
    <w:rsid w:val="00946887"/>
    <w:rsid w:val="00946923"/>
    <w:rsid w:val="00946FA1"/>
    <w:rsid w:val="009509F3"/>
    <w:rsid w:val="0095111C"/>
    <w:rsid w:val="009523B7"/>
    <w:rsid w:val="009524C8"/>
    <w:rsid w:val="00952A9C"/>
    <w:rsid w:val="00952EFA"/>
    <w:rsid w:val="00953281"/>
    <w:rsid w:val="00953F98"/>
    <w:rsid w:val="00955264"/>
    <w:rsid w:val="00956F4E"/>
    <w:rsid w:val="009576A4"/>
    <w:rsid w:val="0095777C"/>
    <w:rsid w:val="00960C85"/>
    <w:rsid w:val="00960DBA"/>
    <w:rsid w:val="0096153C"/>
    <w:rsid w:val="009629DA"/>
    <w:rsid w:val="009638BA"/>
    <w:rsid w:val="009639B7"/>
    <w:rsid w:val="0096572E"/>
    <w:rsid w:val="00966086"/>
    <w:rsid w:val="00967214"/>
    <w:rsid w:val="00967D20"/>
    <w:rsid w:val="00970248"/>
    <w:rsid w:val="00971B0A"/>
    <w:rsid w:val="00972FB1"/>
    <w:rsid w:val="0097440D"/>
    <w:rsid w:val="00974C64"/>
    <w:rsid w:val="00974D02"/>
    <w:rsid w:val="0097733F"/>
    <w:rsid w:val="0097796E"/>
    <w:rsid w:val="00980562"/>
    <w:rsid w:val="00980C24"/>
    <w:rsid w:val="00980FE8"/>
    <w:rsid w:val="009811B3"/>
    <w:rsid w:val="00981C4A"/>
    <w:rsid w:val="00983AB2"/>
    <w:rsid w:val="00984020"/>
    <w:rsid w:val="00984D4E"/>
    <w:rsid w:val="00987204"/>
    <w:rsid w:val="00991206"/>
    <w:rsid w:val="00993CB4"/>
    <w:rsid w:val="00993E10"/>
    <w:rsid w:val="0099430D"/>
    <w:rsid w:val="00994465"/>
    <w:rsid w:val="00996442"/>
    <w:rsid w:val="00997334"/>
    <w:rsid w:val="00997A5B"/>
    <w:rsid w:val="009A141D"/>
    <w:rsid w:val="009A375E"/>
    <w:rsid w:val="009A4214"/>
    <w:rsid w:val="009B0856"/>
    <w:rsid w:val="009B1C15"/>
    <w:rsid w:val="009B2E05"/>
    <w:rsid w:val="009B325D"/>
    <w:rsid w:val="009B694C"/>
    <w:rsid w:val="009B729E"/>
    <w:rsid w:val="009C003C"/>
    <w:rsid w:val="009C12BD"/>
    <w:rsid w:val="009C1FB1"/>
    <w:rsid w:val="009C2E67"/>
    <w:rsid w:val="009C35DE"/>
    <w:rsid w:val="009C37EA"/>
    <w:rsid w:val="009C41F3"/>
    <w:rsid w:val="009C45B8"/>
    <w:rsid w:val="009C472B"/>
    <w:rsid w:val="009C4EEB"/>
    <w:rsid w:val="009C5CCB"/>
    <w:rsid w:val="009C66EE"/>
    <w:rsid w:val="009C6E01"/>
    <w:rsid w:val="009D0404"/>
    <w:rsid w:val="009D117F"/>
    <w:rsid w:val="009D2226"/>
    <w:rsid w:val="009D76FA"/>
    <w:rsid w:val="009E02A1"/>
    <w:rsid w:val="009E2CAE"/>
    <w:rsid w:val="009E33DB"/>
    <w:rsid w:val="009E4EF0"/>
    <w:rsid w:val="009E5B61"/>
    <w:rsid w:val="009E6A73"/>
    <w:rsid w:val="009E757A"/>
    <w:rsid w:val="009F16DC"/>
    <w:rsid w:val="009F2E9E"/>
    <w:rsid w:val="009F3006"/>
    <w:rsid w:val="009F525F"/>
    <w:rsid w:val="009F6054"/>
    <w:rsid w:val="009F62CD"/>
    <w:rsid w:val="009F6735"/>
    <w:rsid w:val="009F74B1"/>
    <w:rsid w:val="00A00CF5"/>
    <w:rsid w:val="00A00D93"/>
    <w:rsid w:val="00A00E7F"/>
    <w:rsid w:val="00A01B7A"/>
    <w:rsid w:val="00A02A20"/>
    <w:rsid w:val="00A0403A"/>
    <w:rsid w:val="00A049EF"/>
    <w:rsid w:val="00A04EB3"/>
    <w:rsid w:val="00A0622C"/>
    <w:rsid w:val="00A06319"/>
    <w:rsid w:val="00A065CA"/>
    <w:rsid w:val="00A0732B"/>
    <w:rsid w:val="00A0787F"/>
    <w:rsid w:val="00A07CE6"/>
    <w:rsid w:val="00A108E4"/>
    <w:rsid w:val="00A11B29"/>
    <w:rsid w:val="00A1248A"/>
    <w:rsid w:val="00A14153"/>
    <w:rsid w:val="00A1578E"/>
    <w:rsid w:val="00A15E12"/>
    <w:rsid w:val="00A169D0"/>
    <w:rsid w:val="00A17552"/>
    <w:rsid w:val="00A2152D"/>
    <w:rsid w:val="00A21579"/>
    <w:rsid w:val="00A221CE"/>
    <w:rsid w:val="00A2238D"/>
    <w:rsid w:val="00A224E6"/>
    <w:rsid w:val="00A24363"/>
    <w:rsid w:val="00A2489B"/>
    <w:rsid w:val="00A25757"/>
    <w:rsid w:val="00A259B4"/>
    <w:rsid w:val="00A273D1"/>
    <w:rsid w:val="00A276C1"/>
    <w:rsid w:val="00A27914"/>
    <w:rsid w:val="00A312A0"/>
    <w:rsid w:val="00A3304D"/>
    <w:rsid w:val="00A34752"/>
    <w:rsid w:val="00A35F57"/>
    <w:rsid w:val="00A36DCE"/>
    <w:rsid w:val="00A37046"/>
    <w:rsid w:val="00A377A2"/>
    <w:rsid w:val="00A40B61"/>
    <w:rsid w:val="00A41C7B"/>
    <w:rsid w:val="00A42641"/>
    <w:rsid w:val="00A42D57"/>
    <w:rsid w:val="00A436C1"/>
    <w:rsid w:val="00A43AF3"/>
    <w:rsid w:val="00A457BF"/>
    <w:rsid w:val="00A45F9F"/>
    <w:rsid w:val="00A45FBC"/>
    <w:rsid w:val="00A513F0"/>
    <w:rsid w:val="00A5249E"/>
    <w:rsid w:val="00A52FB2"/>
    <w:rsid w:val="00A5446F"/>
    <w:rsid w:val="00A5475C"/>
    <w:rsid w:val="00A552F6"/>
    <w:rsid w:val="00A553A6"/>
    <w:rsid w:val="00A577C3"/>
    <w:rsid w:val="00A601EC"/>
    <w:rsid w:val="00A634F1"/>
    <w:rsid w:val="00A63A81"/>
    <w:rsid w:val="00A6453D"/>
    <w:rsid w:val="00A64B35"/>
    <w:rsid w:val="00A64DD8"/>
    <w:rsid w:val="00A66658"/>
    <w:rsid w:val="00A66778"/>
    <w:rsid w:val="00A67819"/>
    <w:rsid w:val="00A709D1"/>
    <w:rsid w:val="00A71862"/>
    <w:rsid w:val="00A73AFC"/>
    <w:rsid w:val="00A74929"/>
    <w:rsid w:val="00A751CF"/>
    <w:rsid w:val="00A7529E"/>
    <w:rsid w:val="00A75672"/>
    <w:rsid w:val="00A75809"/>
    <w:rsid w:val="00A763A4"/>
    <w:rsid w:val="00A7669F"/>
    <w:rsid w:val="00A76B6D"/>
    <w:rsid w:val="00A80626"/>
    <w:rsid w:val="00A811EB"/>
    <w:rsid w:val="00A815A2"/>
    <w:rsid w:val="00A81A49"/>
    <w:rsid w:val="00A81CE0"/>
    <w:rsid w:val="00A823C2"/>
    <w:rsid w:val="00A8328C"/>
    <w:rsid w:val="00A837B7"/>
    <w:rsid w:val="00A839ED"/>
    <w:rsid w:val="00A843FC"/>
    <w:rsid w:val="00A8458B"/>
    <w:rsid w:val="00A85CFB"/>
    <w:rsid w:val="00A864E0"/>
    <w:rsid w:val="00A878EC"/>
    <w:rsid w:val="00A87959"/>
    <w:rsid w:val="00A87E90"/>
    <w:rsid w:val="00A90088"/>
    <w:rsid w:val="00A902CE"/>
    <w:rsid w:val="00A905CE"/>
    <w:rsid w:val="00A9109F"/>
    <w:rsid w:val="00A919C8"/>
    <w:rsid w:val="00A91C3E"/>
    <w:rsid w:val="00A92626"/>
    <w:rsid w:val="00A9336B"/>
    <w:rsid w:val="00A94B03"/>
    <w:rsid w:val="00AA02CE"/>
    <w:rsid w:val="00AA031D"/>
    <w:rsid w:val="00AA0444"/>
    <w:rsid w:val="00AA12CD"/>
    <w:rsid w:val="00AA2EF1"/>
    <w:rsid w:val="00AA3B67"/>
    <w:rsid w:val="00AA42FC"/>
    <w:rsid w:val="00AA567B"/>
    <w:rsid w:val="00AA6638"/>
    <w:rsid w:val="00AA6C3A"/>
    <w:rsid w:val="00AA7043"/>
    <w:rsid w:val="00AB02D6"/>
    <w:rsid w:val="00AB1AA7"/>
    <w:rsid w:val="00AB1BF3"/>
    <w:rsid w:val="00AB2EF7"/>
    <w:rsid w:val="00AB3C1B"/>
    <w:rsid w:val="00AB420F"/>
    <w:rsid w:val="00AB6136"/>
    <w:rsid w:val="00AB6800"/>
    <w:rsid w:val="00AB6A44"/>
    <w:rsid w:val="00AB768A"/>
    <w:rsid w:val="00AB7A6D"/>
    <w:rsid w:val="00AC039F"/>
    <w:rsid w:val="00AC04B0"/>
    <w:rsid w:val="00AC2168"/>
    <w:rsid w:val="00AC28B9"/>
    <w:rsid w:val="00AC2B7B"/>
    <w:rsid w:val="00AC2CB4"/>
    <w:rsid w:val="00AC3274"/>
    <w:rsid w:val="00AC4EA0"/>
    <w:rsid w:val="00AC5B13"/>
    <w:rsid w:val="00AC7D1F"/>
    <w:rsid w:val="00AD0550"/>
    <w:rsid w:val="00AD1570"/>
    <w:rsid w:val="00AD4B27"/>
    <w:rsid w:val="00AD68C4"/>
    <w:rsid w:val="00AD6E75"/>
    <w:rsid w:val="00AD76A1"/>
    <w:rsid w:val="00AE0361"/>
    <w:rsid w:val="00AE1D7B"/>
    <w:rsid w:val="00AE2DAC"/>
    <w:rsid w:val="00AE40CE"/>
    <w:rsid w:val="00AE4227"/>
    <w:rsid w:val="00AE4C25"/>
    <w:rsid w:val="00AE5A2B"/>
    <w:rsid w:val="00AE5BF1"/>
    <w:rsid w:val="00AE6F27"/>
    <w:rsid w:val="00AE770F"/>
    <w:rsid w:val="00AF0504"/>
    <w:rsid w:val="00AF0F5D"/>
    <w:rsid w:val="00AF2349"/>
    <w:rsid w:val="00AF34BA"/>
    <w:rsid w:val="00AF3539"/>
    <w:rsid w:val="00AF479F"/>
    <w:rsid w:val="00AF4806"/>
    <w:rsid w:val="00AF51F1"/>
    <w:rsid w:val="00AF6399"/>
    <w:rsid w:val="00AF776C"/>
    <w:rsid w:val="00B027EC"/>
    <w:rsid w:val="00B02927"/>
    <w:rsid w:val="00B03EB5"/>
    <w:rsid w:val="00B0494A"/>
    <w:rsid w:val="00B0494E"/>
    <w:rsid w:val="00B06B8F"/>
    <w:rsid w:val="00B0736E"/>
    <w:rsid w:val="00B107C8"/>
    <w:rsid w:val="00B10FFE"/>
    <w:rsid w:val="00B1299E"/>
    <w:rsid w:val="00B12B26"/>
    <w:rsid w:val="00B14ADA"/>
    <w:rsid w:val="00B14B94"/>
    <w:rsid w:val="00B14F46"/>
    <w:rsid w:val="00B1538D"/>
    <w:rsid w:val="00B1545D"/>
    <w:rsid w:val="00B15B6D"/>
    <w:rsid w:val="00B15BD7"/>
    <w:rsid w:val="00B161EC"/>
    <w:rsid w:val="00B16E0D"/>
    <w:rsid w:val="00B17048"/>
    <w:rsid w:val="00B200FC"/>
    <w:rsid w:val="00B20DE8"/>
    <w:rsid w:val="00B20F24"/>
    <w:rsid w:val="00B2178B"/>
    <w:rsid w:val="00B22CF2"/>
    <w:rsid w:val="00B24A35"/>
    <w:rsid w:val="00B25727"/>
    <w:rsid w:val="00B25A27"/>
    <w:rsid w:val="00B25CD9"/>
    <w:rsid w:val="00B27AFC"/>
    <w:rsid w:val="00B27D83"/>
    <w:rsid w:val="00B31A81"/>
    <w:rsid w:val="00B322FD"/>
    <w:rsid w:val="00B32860"/>
    <w:rsid w:val="00B3300F"/>
    <w:rsid w:val="00B33A50"/>
    <w:rsid w:val="00B34223"/>
    <w:rsid w:val="00B350B3"/>
    <w:rsid w:val="00B35893"/>
    <w:rsid w:val="00B35DAC"/>
    <w:rsid w:val="00B37882"/>
    <w:rsid w:val="00B378DA"/>
    <w:rsid w:val="00B421A8"/>
    <w:rsid w:val="00B4481D"/>
    <w:rsid w:val="00B449D4"/>
    <w:rsid w:val="00B44A82"/>
    <w:rsid w:val="00B4599B"/>
    <w:rsid w:val="00B45ECE"/>
    <w:rsid w:val="00B461A4"/>
    <w:rsid w:val="00B472F8"/>
    <w:rsid w:val="00B47DDC"/>
    <w:rsid w:val="00B50205"/>
    <w:rsid w:val="00B5101F"/>
    <w:rsid w:val="00B53205"/>
    <w:rsid w:val="00B5336D"/>
    <w:rsid w:val="00B53F9F"/>
    <w:rsid w:val="00B55636"/>
    <w:rsid w:val="00B57C7A"/>
    <w:rsid w:val="00B6424F"/>
    <w:rsid w:val="00B64AB9"/>
    <w:rsid w:val="00B650DC"/>
    <w:rsid w:val="00B6526C"/>
    <w:rsid w:val="00B65991"/>
    <w:rsid w:val="00B66D75"/>
    <w:rsid w:val="00B67041"/>
    <w:rsid w:val="00B673D6"/>
    <w:rsid w:val="00B70D6F"/>
    <w:rsid w:val="00B71BBA"/>
    <w:rsid w:val="00B72F42"/>
    <w:rsid w:val="00B7397D"/>
    <w:rsid w:val="00B76055"/>
    <w:rsid w:val="00B76264"/>
    <w:rsid w:val="00B76D64"/>
    <w:rsid w:val="00B77073"/>
    <w:rsid w:val="00B811DE"/>
    <w:rsid w:val="00B82969"/>
    <w:rsid w:val="00B82FF4"/>
    <w:rsid w:val="00B857C4"/>
    <w:rsid w:val="00B85893"/>
    <w:rsid w:val="00B90899"/>
    <w:rsid w:val="00B90920"/>
    <w:rsid w:val="00B90A9C"/>
    <w:rsid w:val="00B9167A"/>
    <w:rsid w:val="00B93BA8"/>
    <w:rsid w:val="00B9451D"/>
    <w:rsid w:val="00B94F4B"/>
    <w:rsid w:val="00B955D1"/>
    <w:rsid w:val="00B96577"/>
    <w:rsid w:val="00B97318"/>
    <w:rsid w:val="00B97C2F"/>
    <w:rsid w:val="00BA00A8"/>
    <w:rsid w:val="00BA0A20"/>
    <w:rsid w:val="00BA2739"/>
    <w:rsid w:val="00BA3282"/>
    <w:rsid w:val="00BA3EEC"/>
    <w:rsid w:val="00BA63DD"/>
    <w:rsid w:val="00BA6ACC"/>
    <w:rsid w:val="00BA6D74"/>
    <w:rsid w:val="00BA7DE2"/>
    <w:rsid w:val="00BB0600"/>
    <w:rsid w:val="00BB09C9"/>
    <w:rsid w:val="00BB0A1C"/>
    <w:rsid w:val="00BB1B4A"/>
    <w:rsid w:val="00BB67ED"/>
    <w:rsid w:val="00BB6E7C"/>
    <w:rsid w:val="00BB7C03"/>
    <w:rsid w:val="00BB7D47"/>
    <w:rsid w:val="00BB7DFC"/>
    <w:rsid w:val="00BC1BE5"/>
    <w:rsid w:val="00BC3446"/>
    <w:rsid w:val="00BC35AF"/>
    <w:rsid w:val="00BC379F"/>
    <w:rsid w:val="00BC3D22"/>
    <w:rsid w:val="00BC503E"/>
    <w:rsid w:val="00BC5D95"/>
    <w:rsid w:val="00BC5EE7"/>
    <w:rsid w:val="00BC6B81"/>
    <w:rsid w:val="00BC75FB"/>
    <w:rsid w:val="00BD0452"/>
    <w:rsid w:val="00BD0FA5"/>
    <w:rsid w:val="00BD40C0"/>
    <w:rsid w:val="00BD5169"/>
    <w:rsid w:val="00BD5420"/>
    <w:rsid w:val="00BD6143"/>
    <w:rsid w:val="00BD69EE"/>
    <w:rsid w:val="00BD72C1"/>
    <w:rsid w:val="00BD76AE"/>
    <w:rsid w:val="00BE0BA3"/>
    <w:rsid w:val="00BE1EC8"/>
    <w:rsid w:val="00BE1FEB"/>
    <w:rsid w:val="00BE2508"/>
    <w:rsid w:val="00BE2F30"/>
    <w:rsid w:val="00BE3059"/>
    <w:rsid w:val="00BE45B2"/>
    <w:rsid w:val="00BE5A47"/>
    <w:rsid w:val="00BE5C58"/>
    <w:rsid w:val="00BE73AA"/>
    <w:rsid w:val="00BE7978"/>
    <w:rsid w:val="00BF1A45"/>
    <w:rsid w:val="00BF1FBA"/>
    <w:rsid w:val="00BF2F13"/>
    <w:rsid w:val="00BF403B"/>
    <w:rsid w:val="00BF426D"/>
    <w:rsid w:val="00BF4425"/>
    <w:rsid w:val="00BF5BE1"/>
    <w:rsid w:val="00BF62CE"/>
    <w:rsid w:val="00BF6770"/>
    <w:rsid w:val="00BF67F4"/>
    <w:rsid w:val="00BF73FB"/>
    <w:rsid w:val="00BF7BE2"/>
    <w:rsid w:val="00C00E39"/>
    <w:rsid w:val="00C00E63"/>
    <w:rsid w:val="00C010EB"/>
    <w:rsid w:val="00C0197B"/>
    <w:rsid w:val="00C02179"/>
    <w:rsid w:val="00C02B72"/>
    <w:rsid w:val="00C02E78"/>
    <w:rsid w:val="00C03DD1"/>
    <w:rsid w:val="00C03F3B"/>
    <w:rsid w:val="00C0469C"/>
    <w:rsid w:val="00C04B3F"/>
    <w:rsid w:val="00C05A8D"/>
    <w:rsid w:val="00C05EB6"/>
    <w:rsid w:val="00C05F1D"/>
    <w:rsid w:val="00C07F24"/>
    <w:rsid w:val="00C1144A"/>
    <w:rsid w:val="00C117D5"/>
    <w:rsid w:val="00C12540"/>
    <w:rsid w:val="00C12E52"/>
    <w:rsid w:val="00C13651"/>
    <w:rsid w:val="00C13870"/>
    <w:rsid w:val="00C13D02"/>
    <w:rsid w:val="00C1593A"/>
    <w:rsid w:val="00C164C8"/>
    <w:rsid w:val="00C1659B"/>
    <w:rsid w:val="00C201C6"/>
    <w:rsid w:val="00C22D66"/>
    <w:rsid w:val="00C23996"/>
    <w:rsid w:val="00C23FB0"/>
    <w:rsid w:val="00C24CE4"/>
    <w:rsid w:val="00C25733"/>
    <w:rsid w:val="00C25B1E"/>
    <w:rsid w:val="00C263E5"/>
    <w:rsid w:val="00C274F8"/>
    <w:rsid w:val="00C30905"/>
    <w:rsid w:val="00C30B83"/>
    <w:rsid w:val="00C32177"/>
    <w:rsid w:val="00C3249E"/>
    <w:rsid w:val="00C333EE"/>
    <w:rsid w:val="00C33712"/>
    <w:rsid w:val="00C34BE5"/>
    <w:rsid w:val="00C36C94"/>
    <w:rsid w:val="00C377AB"/>
    <w:rsid w:val="00C37ADF"/>
    <w:rsid w:val="00C40A06"/>
    <w:rsid w:val="00C417EE"/>
    <w:rsid w:val="00C42349"/>
    <w:rsid w:val="00C42C63"/>
    <w:rsid w:val="00C44EFF"/>
    <w:rsid w:val="00C4538C"/>
    <w:rsid w:val="00C45B41"/>
    <w:rsid w:val="00C46229"/>
    <w:rsid w:val="00C4689B"/>
    <w:rsid w:val="00C46D3A"/>
    <w:rsid w:val="00C50921"/>
    <w:rsid w:val="00C51367"/>
    <w:rsid w:val="00C5201B"/>
    <w:rsid w:val="00C523ED"/>
    <w:rsid w:val="00C52CB1"/>
    <w:rsid w:val="00C54F72"/>
    <w:rsid w:val="00C55C16"/>
    <w:rsid w:val="00C55DCD"/>
    <w:rsid w:val="00C56A64"/>
    <w:rsid w:val="00C572BB"/>
    <w:rsid w:val="00C574AE"/>
    <w:rsid w:val="00C6113D"/>
    <w:rsid w:val="00C61E50"/>
    <w:rsid w:val="00C628EA"/>
    <w:rsid w:val="00C63FC0"/>
    <w:rsid w:val="00C642EC"/>
    <w:rsid w:val="00C655F6"/>
    <w:rsid w:val="00C656BA"/>
    <w:rsid w:val="00C65F22"/>
    <w:rsid w:val="00C67181"/>
    <w:rsid w:val="00C67715"/>
    <w:rsid w:val="00C70BB2"/>
    <w:rsid w:val="00C70CE1"/>
    <w:rsid w:val="00C711B3"/>
    <w:rsid w:val="00C72905"/>
    <w:rsid w:val="00C73296"/>
    <w:rsid w:val="00C7604F"/>
    <w:rsid w:val="00C76288"/>
    <w:rsid w:val="00C767A5"/>
    <w:rsid w:val="00C77758"/>
    <w:rsid w:val="00C77A56"/>
    <w:rsid w:val="00C80425"/>
    <w:rsid w:val="00C80956"/>
    <w:rsid w:val="00C80B82"/>
    <w:rsid w:val="00C8176D"/>
    <w:rsid w:val="00C81BD6"/>
    <w:rsid w:val="00C843A7"/>
    <w:rsid w:val="00C866DC"/>
    <w:rsid w:val="00C9048F"/>
    <w:rsid w:val="00C904F3"/>
    <w:rsid w:val="00C90D5D"/>
    <w:rsid w:val="00C92AFD"/>
    <w:rsid w:val="00C94DF9"/>
    <w:rsid w:val="00C95AD3"/>
    <w:rsid w:val="00CA09B8"/>
    <w:rsid w:val="00CA20C1"/>
    <w:rsid w:val="00CA20C9"/>
    <w:rsid w:val="00CA2C82"/>
    <w:rsid w:val="00CA357F"/>
    <w:rsid w:val="00CA3891"/>
    <w:rsid w:val="00CA3B4C"/>
    <w:rsid w:val="00CA3D27"/>
    <w:rsid w:val="00CA3DD3"/>
    <w:rsid w:val="00CA44A4"/>
    <w:rsid w:val="00CA4613"/>
    <w:rsid w:val="00CA5378"/>
    <w:rsid w:val="00CA66F6"/>
    <w:rsid w:val="00CA6E89"/>
    <w:rsid w:val="00CB0CDA"/>
    <w:rsid w:val="00CB1995"/>
    <w:rsid w:val="00CB32D7"/>
    <w:rsid w:val="00CB3845"/>
    <w:rsid w:val="00CB45DA"/>
    <w:rsid w:val="00CB49BC"/>
    <w:rsid w:val="00CB5126"/>
    <w:rsid w:val="00CB5FD8"/>
    <w:rsid w:val="00CB6F43"/>
    <w:rsid w:val="00CB7215"/>
    <w:rsid w:val="00CB7F63"/>
    <w:rsid w:val="00CC031B"/>
    <w:rsid w:val="00CC0A7C"/>
    <w:rsid w:val="00CC4431"/>
    <w:rsid w:val="00CC55A1"/>
    <w:rsid w:val="00CC6A6D"/>
    <w:rsid w:val="00CC6C9B"/>
    <w:rsid w:val="00CD085D"/>
    <w:rsid w:val="00CD1297"/>
    <w:rsid w:val="00CE1084"/>
    <w:rsid w:val="00CE10D1"/>
    <w:rsid w:val="00CE167F"/>
    <w:rsid w:val="00CE1EF1"/>
    <w:rsid w:val="00CE213B"/>
    <w:rsid w:val="00CE36BD"/>
    <w:rsid w:val="00CE3C00"/>
    <w:rsid w:val="00CE41ED"/>
    <w:rsid w:val="00CE7389"/>
    <w:rsid w:val="00CE7D71"/>
    <w:rsid w:val="00CF0A97"/>
    <w:rsid w:val="00CF203E"/>
    <w:rsid w:val="00CF241E"/>
    <w:rsid w:val="00CF257B"/>
    <w:rsid w:val="00CF3439"/>
    <w:rsid w:val="00CF37F3"/>
    <w:rsid w:val="00CF4D80"/>
    <w:rsid w:val="00CF623B"/>
    <w:rsid w:val="00CF63AA"/>
    <w:rsid w:val="00CF72D1"/>
    <w:rsid w:val="00CF78B6"/>
    <w:rsid w:val="00D00B54"/>
    <w:rsid w:val="00D02EF6"/>
    <w:rsid w:val="00D02F16"/>
    <w:rsid w:val="00D02FC9"/>
    <w:rsid w:val="00D034E2"/>
    <w:rsid w:val="00D0438D"/>
    <w:rsid w:val="00D04C2F"/>
    <w:rsid w:val="00D04D7B"/>
    <w:rsid w:val="00D05E14"/>
    <w:rsid w:val="00D10806"/>
    <w:rsid w:val="00D109AB"/>
    <w:rsid w:val="00D127C1"/>
    <w:rsid w:val="00D150D8"/>
    <w:rsid w:val="00D15909"/>
    <w:rsid w:val="00D15FDA"/>
    <w:rsid w:val="00D200B5"/>
    <w:rsid w:val="00D20E93"/>
    <w:rsid w:val="00D21F0F"/>
    <w:rsid w:val="00D22ECF"/>
    <w:rsid w:val="00D2305E"/>
    <w:rsid w:val="00D2553C"/>
    <w:rsid w:val="00D2559A"/>
    <w:rsid w:val="00D25D24"/>
    <w:rsid w:val="00D25D9E"/>
    <w:rsid w:val="00D26E1A"/>
    <w:rsid w:val="00D26E43"/>
    <w:rsid w:val="00D270B0"/>
    <w:rsid w:val="00D27360"/>
    <w:rsid w:val="00D2786B"/>
    <w:rsid w:val="00D27DA6"/>
    <w:rsid w:val="00D30B34"/>
    <w:rsid w:val="00D318B0"/>
    <w:rsid w:val="00D31B90"/>
    <w:rsid w:val="00D31BF1"/>
    <w:rsid w:val="00D33059"/>
    <w:rsid w:val="00D338C3"/>
    <w:rsid w:val="00D35352"/>
    <w:rsid w:val="00D36025"/>
    <w:rsid w:val="00D3646E"/>
    <w:rsid w:val="00D365D9"/>
    <w:rsid w:val="00D37401"/>
    <w:rsid w:val="00D37A9E"/>
    <w:rsid w:val="00D405B2"/>
    <w:rsid w:val="00D40B3D"/>
    <w:rsid w:val="00D40DD2"/>
    <w:rsid w:val="00D41361"/>
    <w:rsid w:val="00D41BAA"/>
    <w:rsid w:val="00D42176"/>
    <w:rsid w:val="00D428D6"/>
    <w:rsid w:val="00D437EC"/>
    <w:rsid w:val="00D4388D"/>
    <w:rsid w:val="00D44779"/>
    <w:rsid w:val="00D4506D"/>
    <w:rsid w:val="00D467DB"/>
    <w:rsid w:val="00D46882"/>
    <w:rsid w:val="00D518D1"/>
    <w:rsid w:val="00D52363"/>
    <w:rsid w:val="00D556EB"/>
    <w:rsid w:val="00D5578B"/>
    <w:rsid w:val="00D5755C"/>
    <w:rsid w:val="00D6088F"/>
    <w:rsid w:val="00D62868"/>
    <w:rsid w:val="00D629B7"/>
    <w:rsid w:val="00D63B1E"/>
    <w:rsid w:val="00D6402D"/>
    <w:rsid w:val="00D650B0"/>
    <w:rsid w:val="00D65396"/>
    <w:rsid w:val="00D65F16"/>
    <w:rsid w:val="00D67797"/>
    <w:rsid w:val="00D70252"/>
    <w:rsid w:val="00D709EB"/>
    <w:rsid w:val="00D70B09"/>
    <w:rsid w:val="00D70F49"/>
    <w:rsid w:val="00D710C4"/>
    <w:rsid w:val="00D71BD5"/>
    <w:rsid w:val="00D72C07"/>
    <w:rsid w:val="00D732C0"/>
    <w:rsid w:val="00D736A1"/>
    <w:rsid w:val="00D73DE3"/>
    <w:rsid w:val="00D760EE"/>
    <w:rsid w:val="00D76475"/>
    <w:rsid w:val="00D80248"/>
    <w:rsid w:val="00D826B1"/>
    <w:rsid w:val="00D850A1"/>
    <w:rsid w:val="00D87F6C"/>
    <w:rsid w:val="00D908E8"/>
    <w:rsid w:val="00D914E2"/>
    <w:rsid w:val="00D92CDF"/>
    <w:rsid w:val="00D94AD6"/>
    <w:rsid w:val="00D94CFF"/>
    <w:rsid w:val="00D95C83"/>
    <w:rsid w:val="00D95DF8"/>
    <w:rsid w:val="00D9638F"/>
    <w:rsid w:val="00D96AD0"/>
    <w:rsid w:val="00D96E7A"/>
    <w:rsid w:val="00D97806"/>
    <w:rsid w:val="00DA13C8"/>
    <w:rsid w:val="00DA3F39"/>
    <w:rsid w:val="00DA48F7"/>
    <w:rsid w:val="00DA5F0D"/>
    <w:rsid w:val="00DA6747"/>
    <w:rsid w:val="00DA7538"/>
    <w:rsid w:val="00DB0A62"/>
    <w:rsid w:val="00DB0B3D"/>
    <w:rsid w:val="00DB10F2"/>
    <w:rsid w:val="00DB1110"/>
    <w:rsid w:val="00DB12F8"/>
    <w:rsid w:val="00DB13A7"/>
    <w:rsid w:val="00DB1BE4"/>
    <w:rsid w:val="00DB1FBF"/>
    <w:rsid w:val="00DB2F72"/>
    <w:rsid w:val="00DB3723"/>
    <w:rsid w:val="00DB3CA0"/>
    <w:rsid w:val="00DB4E71"/>
    <w:rsid w:val="00DB55FF"/>
    <w:rsid w:val="00DB56C1"/>
    <w:rsid w:val="00DB582B"/>
    <w:rsid w:val="00DB5C90"/>
    <w:rsid w:val="00DB6D13"/>
    <w:rsid w:val="00DB6EF8"/>
    <w:rsid w:val="00DC06D6"/>
    <w:rsid w:val="00DC11CD"/>
    <w:rsid w:val="00DC1960"/>
    <w:rsid w:val="00DC37B5"/>
    <w:rsid w:val="00DC4544"/>
    <w:rsid w:val="00DC4B6F"/>
    <w:rsid w:val="00DC5224"/>
    <w:rsid w:val="00DC6865"/>
    <w:rsid w:val="00DC716C"/>
    <w:rsid w:val="00DC7BA7"/>
    <w:rsid w:val="00DD0D99"/>
    <w:rsid w:val="00DD1AAE"/>
    <w:rsid w:val="00DD1E1A"/>
    <w:rsid w:val="00DD27D8"/>
    <w:rsid w:val="00DD30F4"/>
    <w:rsid w:val="00DD3D4D"/>
    <w:rsid w:val="00DD41CA"/>
    <w:rsid w:val="00DD5EB2"/>
    <w:rsid w:val="00DD6401"/>
    <w:rsid w:val="00DD70B6"/>
    <w:rsid w:val="00DD7710"/>
    <w:rsid w:val="00DE03AB"/>
    <w:rsid w:val="00DE0EA0"/>
    <w:rsid w:val="00DE1FD1"/>
    <w:rsid w:val="00DE1FE3"/>
    <w:rsid w:val="00DE24B3"/>
    <w:rsid w:val="00DE2EED"/>
    <w:rsid w:val="00DE31C5"/>
    <w:rsid w:val="00DE4D30"/>
    <w:rsid w:val="00DE5075"/>
    <w:rsid w:val="00DE5ADE"/>
    <w:rsid w:val="00DE6483"/>
    <w:rsid w:val="00DE6A04"/>
    <w:rsid w:val="00DE7142"/>
    <w:rsid w:val="00DE7BC9"/>
    <w:rsid w:val="00DF0148"/>
    <w:rsid w:val="00DF04DA"/>
    <w:rsid w:val="00DF0587"/>
    <w:rsid w:val="00DF1514"/>
    <w:rsid w:val="00DF20D0"/>
    <w:rsid w:val="00DF2DE1"/>
    <w:rsid w:val="00DF3450"/>
    <w:rsid w:val="00DF3F93"/>
    <w:rsid w:val="00DF44C4"/>
    <w:rsid w:val="00DF6B8A"/>
    <w:rsid w:val="00DF79F1"/>
    <w:rsid w:val="00DF7CBF"/>
    <w:rsid w:val="00E00F6D"/>
    <w:rsid w:val="00E0246D"/>
    <w:rsid w:val="00E03AEA"/>
    <w:rsid w:val="00E060CB"/>
    <w:rsid w:val="00E0640A"/>
    <w:rsid w:val="00E07BB2"/>
    <w:rsid w:val="00E11FC5"/>
    <w:rsid w:val="00E123E0"/>
    <w:rsid w:val="00E13D86"/>
    <w:rsid w:val="00E15B7B"/>
    <w:rsid w:val="00E15D7E"/>
    <w:rsid w:val="00E17695"/>
    <w:rsid w:val="00E17BDC"/>
    <w:rsid w:val="00E206F4"/>
    <w:rsid w:val="00E20FF0"/>
    <w:rsid w:val="00E220F4"/>
    <w:rsid w:val="00E22692"/>
    <w:rsid w:val="00E226B4"/>
    <w:rsid w:val="00E22BE4"/>
    <w:rsid w:val="00E232CE"/>
    <w:rsid w:val="00E235EC"/>
    <w:rsid w:val="00E24765"/>
    <w:rsid w:val="00E255BF"/>
    <w:rsid w:val="00E25A02"/>
    <w:rsid w:val="00E302DF"/>
    <w:rsid w:val="00E3128B"/>
    <w:rsid w:val="00E32B01"/>
    <w:rsid w:val="00E32FCB"/>
    <w:rsid w:val="00E34023"/>
    <w:rsid w:val="00E3554D"/>
    <w:rsid w:val="00E35E40"/>
    <w:rsid w:val="00E36339"/>
    <w:rsid w:val="00E36563"/>
    <w:rsid w:val="00E36D41"/>
    <w:rsid w:val="00E378EA"/>
    <w:rsid w:val="00E37909"/>
    <w:rsid w:val="00E37A98"/>
    <w:rsid w:val="00E40D69"/>
    <w:rsid w:val="00E4307A"/>
    <w:rsid w:val="00E4358D"/>
    <w:rsid w:val="00E43E8F"/>
    <w:rsid w:val="00E4435F"/>
    <w:rsid w:val="00E44B5A"/>
    <w:rsid w:val="00E4539C"/>
    <w:rsid w:val="00E45A6F"/>
    <w:rsid w:val="00E45E0D"/>
    <w:rsid w:val="00E46235"/>
    <w:rsid w:val="00E477A6"/>
    <w:rsid w:val="00E5126D"/>
    <w:rsid w:val="00E518FB"/>
    <w:rsid w:val="00E54616"/>
    <w:rsid w:val="00E54F3F"/>
    <w:rsid w:val="00E556B5"/>
    <w:rsid w:val="00E56686"/>
    <w:rsid w:val="00E603FB"/>
    <w:rsid w:val="00E6043A"/>
    <w:rsid w:val="00E60890"/>
    <w:rsid w:val="00E60A13"/>
    <w:rsid w:val="00E62715"/>
    <w:rsid w:val="00E628A8"/>
    <w:rsid w:val="00E62A82"/>
    <w:rsid w:val="00E62EA8"/>
    <w:rsid w:val="00E63CB6"/>
    <w:rsid w:val="00E64FC5"/>
    <w:rsid w:val="00E6575C"/>
    <w:rsid w:val="00E65928"/>
    <w:rsid w:val="00E65B4A"/>
    <w:rsid w:val="00E66620"/>
    <w:rsid w:val="00E70B04"/>
    <w:rsid w:val="00E72405"/>
    <w:rsid w:val="00E753AE"/>
    <w:rsid w:val="00E758AD"/>
    <w:rsid w:val="00E7666B"/>
    <w:rsid w:val="00E7698E"/>
    <w:rsid w:val="00E76C78"/>
    <w:rsid w:val="00E76DDF"/>
    <w:rsid w:val="00E81883"/>
    <w:rsid w:val="00E818BC"/>
    <w:rsid w:val="00E81BAA"/>
    <w:rsid w:val="00E8225B"/>
    <w:rsid w:val="00E825B2"/>
    <w:rsid w:val="00E8269E"/>
    <w:rsid w:val="00E82ACA"/>
    <w:rsid w:val="00E82DAD"/>
    <w:rsid w:val="00E82E89"/>
    <w:rsid w:val="00E8362A"/>
    <w:rsid w:val="00E83F50"/>
    <w:rsid w:val="00E83F8C"/>
    <w:rsid w:val="00E86320"/>
    <w:rsid w:val="00E91934"/>
    <w:rsid w:val="00E91D49"/>
    <w:rsid w:val="00E94E79"/>
    <w:rsid w:val="00E95B7C"/>
    <w:rsid w:val="00E96953"/>
    <w:rsid w:val="00E96D26"/>
    <w:rsid w:val="00E973F5"/>
    <w:rsid w:val="00E97A61"/>
    <w:rsid w:val="00EA0E1E"/>
    <w:rsid w:val="00EA18A3"/>
    <w:rsid w:val="00EA18FF"/>
    <w:rsid w:val="00EA2CC3"/>
    <w:rsid w:val="00EA3023"/>
    <w:rsid w:val="00EA3058"/>
    <w:rsid w:val="00EA430C"/>
    <w:rsid w:val="00EA551A"/>
    <w:rsid w:val="00EA5C71"/>
    <w:rsid w:val="00EA65A9"/>
    <w:rsid w:val="00EA6D13"/>
    <w:rsid w:val="00EA7CBF"/>
    <w:rsid w:val="00EB036C"/>
    <w:rsid w:val="00EB0C4B"/>
    <w:rsid w:val="00EB189A"/>
    <w:rsid w:val="00EB1EB1"/>
    <w:rsid w:val="00EB3FD5"/>
    <w:rsid w:val="00EB4303"/>
    <w:rsid w:val="00EB44AB"/>
    <w:rsid w:val="00EB4C0D"/>
    <w:rsid w:val="00EB4CE1"/>
    <w:rsid w:val="00EB5C54"/>
    <w:rsid w:val="00EB5F6C"/>
    <w:rsid w:val="00EB69DF"/>
    <w:rsid w:val="00EB7CD3"/>
    <w:rsid w:val="00EB7FA6"/>
    <w:rsid w:val="00EC0B99"/>
    <w:rsid w:val="00EC0C84"/>
    <w:rsid w:val="00EC15D1"/>
    <w:rsid w:val="00EC16B8"/>
    <w:rsid w:val="00EC1777"/>
    <w:rsid w:val="00EC209B"/>
    <w:rsid w:val="00EC2BAF"/>
    <w:rsid w:val="00EC3FB3"/>
    <w:rsid w:val="00EC4A00"/>
    <w:rsid w:val="00EC4ED5"/>
    <w:rsid w:val="00EC5012"/>
    <w:rsid w:val="00EC59AF"/>
    <w:rsid w:val="00EC78F1"/>
    <w:rsid w:val="00ED051B"/>
    <w:rsid w:val="00ED0A34"/>
    <w:rsid w:val="00ED1133"/>
    <w:rsid w:val="00ED1D1C"/>
    <w:rsid w:val="00ED1D97"/>
    <w:rsid w:val="00ED2C57"/>
    <w:rsid w:val="00ED4370"/>
    <w:rsid w:val="00ED4805"/>
    <w:rsid w:val="00ED4E81"/>
    <w:rsid w:val="00ED5588"/>
    <w:rsid w:val="00ED681B"/>
    <w:rsid w:val="00ED6C04"/>
    <w:rsid w:val="00EE03EB"/>
    <w:rsid w:val="00EE1586"/>
    <w:rsid w:val="00EE29FB"/>
    <w:rsid w:val="00EE4DBF"/>
    <w:rsid w:val="00EE4E9D"/>
    <w:rsid w:val="00EE57F1"/>
    <w:rsid w:val="00EE6014"/>
    <w:rsid w:val="00EE6796"/>
    <w:rsid w:val="00EF117F"/>
    <w:rsid w:val="00EF27DA"/>
    <w:rsid w:val="00EF4776"/>
    <w:rsid w:val="00EF4B91"/>
    <w:rsid w:val="00EF4EF4"/>
    <w:rsid w:val="00EF64AB"/>
    <w:rsid w:val="00EF7118"/>
    <w:rsid w:val="00F00141"/>
    <w:rsid w:val="00F002FF"/>
    <w:rsid w:val="00F007DF"/>
    <w:rsid w:val="00F00D25"/>
    <w:rsid w:val="00F00D6F"/>
    <w:rsid w:val="00F02D0F"/>
    <w:rsid w:val="00F02E99"/>
    <w:rsid w:val="00F0330E"/>
    <w:rsid w:val="00F04036"/>
    <w:rsid w:val="00F04BC6"/>
    <w:rsid w:val="00F04E7F"/>
    <w:rsid w:val="00F059A7"/>
    <w:rsid w:val="00F05F39"/>
    <w:rsid w:val="00F05FD8"/>
    <w:rsid w:val="00F07B7B"/>
    <w:rsid w:val="00F1177D"/>
    <w:rsid w:val="00F121FF"/>
    <w:rsid w:val="00F139BA"/>
    <w:rsid w:val="00F1419D"/>
    <w:rsid w:val="00F1477A"/>
    <w:rsid w:val="00F147B7"/>
    <w:rsid w:val="00F15431"/>
    <w:rsid w:val="00F15B69"/>
    <w:rsid w:val="00F22E8B"/>
    <w:rsid w:val="00F2325F"/>
    <w:rsid w:val="00F24520"/>
    <w:rsid w:val="00F25988"/>
    <w:rsid w:val="00F26234"/>
    <w:rsid w:val="00F26F59"/>
    <w:rsid w:val="00F271AB"/>
    <w:rsid w:val="00F27995"/>
    <w:rsid w:val="00F3022A"/>
    <w:rsid w:val="00F31354"/>
    <w:rsid w:val="00F316B6"/>
    <w:rsid w:val="00F31DA4"/>
    <w:rsid w:val="00F31FF1"/>
    <w:rsid w:val="00F32BAF"/>
    <w:rsid w:val="00F3304C"/>
    <w:rsid w:val="00F33893"/>
    <w:rsid w:val="00F33C87"/>
    <w:rsid w:val="00F344D1"/>
    <w:rsid w:val="00F34820"/>
    <w:rsid w:val="00F34C68"/>
    <w:rsid w:val="00F35CE9"/>
    <w:rsid w:val="00F36177"/>
    <w:rsid w:val="00F36191"/>
    <w:rsid w:val="00F36C88"/>
    <w:rsid w:val="00F405E6"/>
    <w:rsid w:val="00F40646"/>
    <w:rsid w:val="00F4201E"/>
    <w:rsid w:val="00F422B9"/>
    <w:rsid w:val="00F43A4C"/>
    <w:rsid w:val="00F43AB0"/>
    <w:rsid w:val="00F43B77"/>
    <w:rsid w:val="00F43E94"/>
    <w:rsid w:val="00F44617"/>
    <w:rsid w:val="00F448F9"/>
    <w:rsid w:val="00F46B83"/>
    <w:rsid w:val="00F510BD"/>
    <w:rsid w:val="00F51B29"/>
    <w:rsid w:val="00F51B86"/>
    <w:rsid w:val="00F52046"/>
    <w:rsid w:val="00F53BB0"/>
    <w:rsid w:val="00F54750"/>
    <w:rsid w:val="00F54A42"/>
    <w:rsid w:val="00F55C86"/>
    <w:rsid w:val="00F57E6D"/>
    <w:rsid w:val="00F60045"/>
    <w:rsid w:val="00F60462"/>
    <w:rsid w:val="00F608A6"/>
    <w:rsid w:val="00F62662"/>
    <w:rsid w:val="00F62E0B"/>
    <w:rsid w:val="00F638F6"/>
    <w:rsid w:val="00F647BE"/>
    <w:rsid w:val="00F64C48"/>
    <w:rsid w:val="00F650EA"/>
    <w:rsid w:val="00F674D5"/>
    <w:rsid w:val="00F70F35"/>
    <w:rsid w:val="00F710A8"/>
    <w:rsid w:val="00F71619"/>
    <w:rsid w:val="00F72A4B"/>
    <w:rsid w:val="00F72D88"/>
    <w:rsid w:val="00F72F5A"/>
    <w:rsid w:val="00F72F8F"/>
    <w:rsid w:val="00F735EE"/>
    <w:rsid w:val="00F73890"/>
    <w:rsid w:val="00F738DE"/>
    <w:rsid w:val="00F74337"/>
    <w:rsid w:val="00F7451C"/>
    <w:rsid w:val="00F75A62"/>
    <w:rsid w:val="00F76D62"/>
    <w:rsid w:val="00F80369"/>
    <w:rsid w:val="00F808B2"/>
    <w:rsid w:val="00F8097C"/>
    <w:rsid w:val="00F80BDF"/>
    <w:rsid w:val="00F80D77"/>
    <w:rsid w:val="00F80E40"/>
    <w:rsid w:val="00F81229"/>
    <w:rsid w:val="00F82286"/>
    <w:rsid w:val="00F83362"/>
    <w:rsid w:val="00F842D5"/>
    <w:rsid w:val="00F84A03"/>
    <w:rsid w:val="00F8645A"/>
    <w:rsid w:val="00F86FE9"/>
    <w:rsid w:val="00F873FD"/>
    <w:rsid w:val="00F908C5"/>
    <w:rsid w:val="00F90EC7"/>
    <w:rsid w:val="00F911EC"/>
    <w:rsid w:val="00F913E5"/>
    <w:rsid w:val="00F91B28"/>
    <w:rsid w:val="00F95F34"/>
    <w:rsid w:val="00F9629C"/>
    <w:rsid w:val="00F972A0"/>
    <w:rsid w:val="00F97B26"/>
    <w:rsid w:val="00FA0326"/>
    <w:rsid w:val="00FA2693"/>
    <w:rsid w:val="00FA3167"/>
    <w:rsid w:val="00FA4102"/>
    <w:rsid w:val="00FA4EB5"/>
    <w:rsid w:val="00FA532C"/>
    <w:rsid w:val="00FA5633"/>
    <w:rsid w:val="00FA77F6"/>
    <w:rsid w:val="00FB013A"/>
    <w:rsid w:val="00FB1572"/>
    <w:rsid w:val="00FB165B"/>
    <w:rsid w:val="00FB1F38"/>
    <w:rsid w:val="00FB27E4"/>
    <w:rsid w:val="00FB3007"/>
    <w:rsid w:val="00FB4448"/>
    <w:rsid w:val="00FB7A63"/>
    <w:rsid w:val="00FB7AEC"/>
    <w:rsid w:val="00FC108D"/>
    <w:rsid w:val="00FC2757"/>
    <w:rsid w:val="00FC2838"/>
    <w:rsid w:val="00FC2FFE"/>
    <w:rsid w:val="00FC3AB2"/>
    <w:rsid w:val="00FC5D75"/>
    <w:rsid w:val="00FC5DC1"/>
    <w:rsid w:val="00FC64A1"/>
    <w:rsid w:val="00FC7025"/>
    <w:rsid w:val="00FC7F17"/>
    <w:rsid w:val="00FD0DFD"/>
    <w:rsid w:val="00FD0E4B"/>
    <w:rsid w:val="00FD1572"/>
    <w:rsid w:val="00FD2E17"/>
    <w:rsid w:val="00FD51DD"/>
    <w:rsid w:val="00FD520D"/>
    <w:rsid w:val="00FD5EE0"/>
    <w:rsid w:val="00FD6682"/>
    <w:rsid w:val="00FD6C96"/>
    <w:rsid w:val="00FE0149"/>
    <w:rsid w:val="00FE14C0"/>
    <w:rsid w:val="00FE1ED1"/>
    <w:rsid w:val="00FE2C68"/>
    <w:rsid w:val="00FE2EC5"/>
    <w:rsid w:val="00FE3D3A"/>
    <w:rsid w:val="00FE45A7"/>
    <w:rsid w:val="00FE45F5"/>
    <w:rsid w:val="00FE4F16"/>
    <w:rsid w:val="00FE6006"/>
    <w:rsid w:val="00FE6A29"/>
    <w:rsid w:val="00FE79D9"/>
    <w:rsid w:val="00FE7DD7"/>
    <w:rsid w:val="00FE7F04"/>
    <w:rsid w:val="00FE7F36"/>
    <w:rsid w:val="00FF09FB"/>
    <w:rsid w:val="00FF1DBC"/>
    <w:rsid w:val="00FF1DDC"/>
    <w:rsid w:val="00FF3FED"/>
    <w:rsid w:val="00FF42FC"/>
    <w:rsid w:val="00FF61C4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8B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B3FD5"/>
    <w:pPr>
      <w:keepNext/>
      <w:jc w:val="righ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EB3F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B3F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EB3FD5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EB3FD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B3FD5"/>
    <w:pPr>
      <w:tabs>
        <w:tab w:val="num" w:pos="1152"/>
      </w:tabs>
      <w:spacing w:before="240" w:after="60"/>
      <w:ind w:left="1152" w:hanging="1152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EB3FD5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B3FD5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B3FD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3FD5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B3FD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B3FD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B3FD5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B3F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B3FD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B3FD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B3FD5"/>
    <w:rPr>
      <w:rFonts w:ascii="Arial" w:eastAsia="Times New Roman" w:hAnsi="Arial" w:cs="Arial"/>
      <w:lang w:eastAsia="pl-PL"/>
    </w:rPr>
  </w:style>
  <w:style w:type="character" w:styleId="Hipercze">
    <w:name w:val="Hyperlink"/>
    <w:rsid w:val="00EB3FD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B3FD5"/>
  </w:style>
  <w:style w:type="character" w:customStyle="1" w:styleId="TekstpodstawowyZnak">
    <w:name w:val="Tekst podstawowy Znak"/>
    <w:basedOn w:val="Domylnaczcionkaakapitu"/>
    <w:link w:val="Tekstpodstawow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B3FD5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3FD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B3FD5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EB3F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B3FD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EB3F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3F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F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B3F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FD5"/>
    <w:rPr>
      <w:rFonts w:ascii="Tahoma" w:eastAsia="Times New Roman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semiHidden/>
    <w:rsid w:val="00EB3F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B3FD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Nagwek">
    <w:name w:val="header"/>
    <w:basedOn w:val="Normalny"/>
    <w:link w:val="NagwekZnak"/>
    <w:rsid w:val="00EB3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3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3FD5"/>
  </w:style>
  <w:style w:type="paragraph" w:styleId="Tekstpodstawowywcity3">
    <w:name w:val="Body Text Indent 3"/>
    <w:basedOn w:val="Normalny"/>
    <w:link w:val="Tekstpodstawowywcity3Znak"/>
    <w:rsid w:val="00EB3FD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3F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CW_Lista,sw tekst,Normal,Akapit z listą3,Akapit z listą31,Numerowanie,Akapit z listą BS,Data wydania,Wypunktowanie,BulletC,Wyliczanie,Obiekt,Bullets,Preambuła,T_SZ_List Paragraph,L1,Akapit z listą1,2 heading,A_wyliczenie,lp"/>
    <w:basedOn w:val="Normalny"/>
    <w:link w:val="AkapitzlistZnak"/>
    <w:uiPriority w:val="34"/>
    <w:qFormat/>
    <w:rsid w:val="00EB3FD5"/>
    <w:pPr>
      <w:spacing w:after="200" w:line="276" w:lineRule="auto"/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B3F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B3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B3FD5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EB3FD5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Wyliczcyfr1">
    <w:name w:val="Wylicz.cyfr_1"/>
    <w:basedOn w:val="Normalny"/>
    <w:rsid w:val="00EB3FD5"/>
    <w:pPr>
      <w:numPr>
        <w:numId w:val="1"/>
      </w:numPr>
      <w:spacing w:after="60" w:line="300" w:lineRule="auto"/>
      <w:ind w:left="567" w:hanging="567"/>
    </w:pPr>
    <w:rPr>
      <w:sz w:val="32"/>
      <w:szCs w:val="20"/>
    </w:rPr>
  </w:style>
  <w:style w:type="paragraph" w:customStyle="1" w:styleId="Tekstpodstawowy21">
    <w:name w:val="Tekst podstawowy 2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customStyle="1" w:styleId="Bartek">
    <w:name w:val="Bartek"/>
    <w:basedOn w:val="Normalny"/>
    <w:rsid w:val="00EB3FD5"/>
    <w:rPr>
      <w:sz w:val="28"/>
      <w:szCs w:val="20"/>
    </w:rPr>
  </w:style>
  <w:style w:type="paragraph" w:customStyle="1" w:styleId="Default">
    <w:name w:val="Default"/>
    <w:rsid w:val="00EB3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msonormalcxsppierwsze">
    <w:name w:val="msonormalcxsppierwsze"/>
    <w:basedOn w:val="Normalny"/>
    <w:rsid w:val="00EB3FD5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EB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B3FD5"/>
    <w:rPr>
      <w:rFonts w:ascii="Verdana" w:hAnsi="Verdana"/>
      <w:bCs/>
      <w:sz w:val="20"/>
      <w:szCs w:val="20"/>
    </w:rPr>
  </w:style>
  <w:style w:type="character" w:customStyle="1" w:styleId="dane1">
    <w:name w:val="dane1"/>
    <w:rsid w:val="00EB3FD5"/>
    <w:rPr>
      <w:color w:val="0000CD"/>
    </w:rPr>
  </w:style>
  <w:style w:type="paragraph" w:styleId="NormalnyWeb">
    <w:name w:val="Normal (Web)"/>
    <w:basedOn w:val="Normalny"/>
    <w:unhideWhenUsed/>
    <w:rsid w:val="00EB3FD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3FD5"/>
    <w:rPr>
      <w:b/>
      <w:bCs/>
    </w:rPr>
  </w:style>
  <w:style w:type="character" w:customStyle="1" w:styleId="text">
    <w:name w:val="text"/>
    <w:rsid w:val="00EB3FD5"/>
  </w:style>
  <w:style w:type="character" w:customStyle="1" w:styleId="AkapitzlistZnak">
    <w:name w:val="Akapit z listą Znak"/>
    <w:aliases w:val="normalny tekst Znak,CW_Lista Znak,sw tekst Znak,Normal Znak,Akapit z listą3 Znak,Akapit z listą31 Znak,Numerowanie Znak,Akapit z listą BS Znak,Data wydania Znak,Wypunktowanie Znak,BulletC Znak,Wyliczanie Znak,Obiekt Znak,Bullets Znak"/>
    <w:link w:val="Akapitzlist"/>
    <w:qFormat/>
    <w:rsid w:val="00EB3FD5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EB3FD5"/>
    <w:pPr>
      <w:suppressAutoHyphens/>
      <w:overflowPunct w:val="0"/>
      <w:autoSpaceDE w:val="0"/>
      <w:spacing w:line="360" w:lineRule="auto"/>
      <w:ind w:left="709"/>
    </w:pPr>
    <w:rPr>
      <w:rFonts w:ascii="Arial" w:hAnsi="Arial" w:cs="Century Gothic"/>
      <w:szCs w:val="20"/>
      <w:lang w:eastAsia="ar-SA"/>
    </w:rPr>
  </w:style>
  <w:style w:type="character" w:customStyle="1" w:styleId="highlight">
    <w:name w:val="highlight"/>
    <w:rsid w:val="00EB3FD5"/>
  </w:style>
  <w:style w:type="paragraph" w:styleId="Tekstprzypisukocowego">
    <w:name w:val="endnote text"/>
    <w:basedOn w:val="Normalny"/>
    <w:link w:val="TekstprzypisukocowegoZnak"/>
    <w:uiPriority w:val="99"/>
    <w:rsid w:val="00EB3F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B3F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B3F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B3FD5"/>
    <w:rPr>
      <w:vertAlign w:val="superscript"/>
    </w:rPr>
  </w:style>
  <w:style w:type="paragraph" w:customStyle="1" w:styleId="Tekstpodstawowy23">
    <w:name w:val="Tekst podstawowy 23"/>
    <w:basedOn w:val="Normalny"/>
    <w:rsid w:val="00EB3FD5"/>
    <w:pPr>
      <w:tabs>
        <w:tab w:val="left" w:pos="0"/>
      </w:tabs>
      <w:suppressAutoHyphens/>
      <w:overflowPunct w:val="0"/>
      <w:autoSpaceDE w:val="0"/>
      <w:ind w:left="425" w:hanging="426"/>
      <w:jc w:val="center"/>
    </w:pPr>
    <w:rPr>
      <w:rFonts w:ascii="Arial" w:hAnsi="Arial"/>
      <w:szCs w:val="20"/>
      <w:lang w:eastAsia="ar-SA"/>
    </w:rPr>
  </w:style>
  <w:style w:type="paragraph" w:customStyle="1" w:styleId="Tekstpodstawowy32">
    <w:name w:val="Tekst podstawowy 32"/>
    <w:basedOn w:val="Normalny"/>
    <w:rsid w:val="00EB3FD5"/>
    <w:pPr>
      <w:tabs>
        <w:tab w:val="left" w:pos="-2268"/>
      </w:tabs>
      <w:suppressAutoHyphens/>
      <w:overflowPunct w:val="0"/>
      <w:autoSpaceDE w:val="0"/>
    </w:pPr>
    <w:rPr>
      <w:rFonts w:ascii="Arial" w:hAnsi="Arial"/>
      <w:b/>
      <w:szCs w:val="20"/>
      <w:lang w:eastAsia="ar-SA"/>
    </w:rPr>
  </w:style>
  <w:style w:type="character" w:customStyle="1" w:styleId="pktZnak">
    <w:name w:val="pkt Znak"/>
    <w:link w:val="pkt"/>
    <w:uiPriority w:val="99"/>
    <w:locked/>
    <w:rsid w:val="00EB3FD5"/>
    <w:rPr>
      <w:sz w:val="24"/>
    </w:rPr>
  </w:style>
  <w:style w:type="paragraph" w:customStyle="1" w:styleId="pkt">
    <w:name w:val="pkt"/>
    <w:basedOn w:val="Normalny"/>
    <w:link w:val="pktZnak"/>
    <w:rsid w:val="00EB3FD5"/>
    <w:pPr>
      <w:spacing w:before="60" w:after="60"/>
      <w:ind w:left="851" w:hanging="295"/>
    </w:pPr>
    <w:rPr>
      <w:rFonts w:asciiTheme="minorHAnsi" w:eastAsiaTheme="minorHAnsi" w:hAnsiTheme="minorHAnsi" w:cstheme="minorBidi"/>
    </w:rPr>
  </w:style>
  <w:style w:type="character" w:styleId="Uwydatnienie">
    <w:name w:val="Emphasis"/>
    <w:uiPriority w:val="20"/>
    <w:qFormat/>
    <w:rsid w:val="00EB3FD5"/>
    <w:rPr>
      <w:i/>
      <w:iCs/>
    </w:rPr>
  </w:style>
  <w:style w:type="paragraph" w:styleId="Zwykytekst">
    <w:name w:val="Plain Text"/>
    <w:basedOn w:val="Normalny"/>
    <w:link w:val="ZwykytekstZnak"/>
    <w:rsid w:val="00EB3FD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B3FD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Tekstpodstawowy"/>
    <w:rsid w:val="00EB3FD5"/>
    <w:rPr>
      <w:rFonts w:ascii="Arial" w:hAnsi="Arial" w:cs="Tahoma"/>
      <w:sz w:val="20"/>
      <w:szCs w:val="20"/>
      <w:lang w:eastAsia="ar-SA"/>
    </w:rPr>
  </w:style>
  <w:style w:type="character" w:customStyle="1" w:styleId="WW8Num25z0">
    <w:name w:val="WW8Num25z0"/>
    <w:rsid w:val="00EB3FD5"/>
    <w:rPr>
      <w:rFonts w:ascii="Symbol" w:hAnsi="Symbol"/>
    </w:rPr>
  </w:style>
  <w:style w:type="character" w:customStyle="1" w:styleId="WW-Absatz-Standardschriftart1">
    <w:name w:val="WW-Absatz-Standardschriftart1"/>
    <w:rsid w:val="00EB3FD5"/>
  </w:style>
  <w:style w:type="character" w:customStyle="1" w:styleId="h11">
    <w:name w:val="h11"/>
    <w:rsid w:val="00EB3FD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BodyText21">
    <w:name w:val="Body Text 21"/>
    <w:basedOn w:val="Normalny"/>
    <w:rsid w:val="00EB3FD5"/>
    <w:pPr>
      <w:tabs>
        <w:tab w:val="left" w:pos="0"/>
      </w:tabs>
    </w:pPr>
    <w:rPr>
      <w:szCs w:val="20"/>
    </w:rPr>
  </w:style>
  <w:style w:type="paragraph" w:customStyle="1" w:styleId="Standard">
    <w:name w:val="Standard"/>
    <w:rsid w:val="00EB3F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unhideWhenUsed/>
    <w:qFormat/>
    <w:rsid w:val="00EB3FD5"/>
    <w:rPr>
      <w:b/>
      <w:bCs/>
      <w:sz w:val="20"/>
      <w:szCs w:val="20"/>
    </w:rPr>
  </w:style>
  <w:style w:type="paragraph" w:customStyle="1" w:styleId="Tekstpodstawowy211">
    <w:name w:val="Tekst podstawowy 21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styleId="Bezodstpw">
    <w:name w:val="No Spacing"/>
    <w:uiPriority w:val="1"/>
    <w:qFormat/>
    <w:rsid w:val="00261B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xt-new">
    <w:name w:val="txt-new"/>
    <w:rsid w:val="00016E6D"/>
  </w:style>
  <w:style w:type="character" w:customStyle="1" w:styleId="FontStyle15">
    <w:name w:val="Font Style15"/>
    <w:rsid w:val="0069346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Normalny"/>
    <w:rsid w:val="008A6449"/>
    <w:pPr>
      <w:widowControl w:val="0"/>
      <w:autoSpaceDE w:val="0"/>
      <w:autoSpaceDN w:val="0"/>
      <w:adjustRightInd w:val="0"/>
    </w:pPr>
  </w:style>
  <w:style w:type="character" w:customStyle="1" w:styleId="dane">
    <w:name w:val="dane"/>
    <w:basedOn w:val="Domylnaczcionkaakapitu"/>
    <w:rsid w:val="003D0A5B"/>
  </w:style>
  <w:style w:type="paragraph" w:customStyle="1" w:styleId="ZnakZnakZnakZnakZnakZnakZnakZnakZnakZnakZnakZnak">
    <w:name w:val="Znak Znak Znak Znak Znak Znak Znak Znak Znak Znak Znak Znak"/>
    <w:basedOn w:val="Normalny"/>
    <w:rsid w:val="0008765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0B5909"/>
    <w:rPr>
      <w:rFonts w:ascii="Arial" w:hAnsi="Arial" w:cs="Arial"/>
    </w:rPr>
  </w:style>
  <w:style w:type="paragraph" w:customStyle="1" w:styleId="ZnakZnakZnakZnakZnakZnakZnakZnakZnakZnakZnakZnak2">
    <w:name w:val="Znak Znak Znak Znak Znak Znak Znak Znak Znak Znak Znak Znak2"/>
    <w:basedOn w:val="Normalny"/>
    <w:rsid w:val="00991206"/>
    <w:rPr>
      <w:rFonts w:ascii="Arial" w:hAnsi="Arial" w:cs="Arial"/>
    </w:rPr>
  </w:style>
  <w:style w:type="paragraph" w:customStyle="1" w:styleId="ZnakZnakZnakZnakZnakZnakZnakZnakZnakZnakZnakZnak1">
    <w:name w:val="Znak Znak Znak Znak Znak Znak Znak Znak Znak Znak Znak Znak1"/>
    <w:basedOn w:val="Normalny"/>
    <w:rsid w:val="00D9638F"/>
    <w:rPr>
      <w:rFonts w:ascii="Arial" w:hAnsi="Arial" w:cs="Arial"/>
    </w:rPr>
  </w:style>
  <w:style w:type="character" w:customStyle="1" w:styleId="st">
    <w:name w:val="st"/>
    <w:basedOn w:val="Domylnaczcionkaakapitu"/>
    <w:rsid w:val="0096572E"/>
  </w:style>
  <w:style w:type="paragraph" w:customStyle="1" w:styleId="ZnakZnakZnakZnakZnakZnakZnakZnakZnakZnakZnakZnak4">
    <w:name w:val="Znak Znak Znak Znak Znak Znak Znak Znak Znak Znak Znak Znak4"/>
    <w:basedOn w:val="Normalny"/>
    <w:rsid w:val="0022235B"/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semiHidden/>
    <w:unhideWhenUsed/>
    <w:rsid w:val="003E6869"/>
    <w:rPr>
      <w:color w:val="800080" w:themeColor="followedHyperlink"/>
      <w:u w:val="single"/>
    </w:rPr>
  </w:style>
  <w:style w:type="numbering" w:customStyle="1" w:styleId="WWNum61">
    <w:name w:val="WWNum61"/>
    <w:basedOn w:val="Bezlisty"/>
    <w:rsid w:val="00442C68"/>
    <w:pPr>
      <w:numPr>
        <w:numId w:val="3"/>
      </w:numPr>
    </w:pPr>
  </w:style>
  <w:style w:type="numbering" w:customStyle="1" w:styleId="WWNum62">
    <w:name w:val="WWNum62"/>
    <w:basedOn w:val="Bezlisty"/>
    <w:rsid w:val="00442C68"/>
    <w:pPr>
      <w:numPr>
        <w:numId w:val="4"/>
      </w:numPr>
    </w:pPr>
  </w:style>
  <w:style w:type="numbering" w:customStyle="1" w:styleId="WWNum64">
    <w:name w:val="WWNum64"/>
    <w:basedOn w:val="Bezlisty"/>
    <w:rsid w:val="00A763A4"/>
    <w:pPr>
      <w:numPr>
        <w:numId w:val="5"/>
      </w:numPr>
    </w:pPr>
  </w:style>
  <w:style w:type="numbering" w:customStyle="1" w:styleId="WWNum65">
    <w:name w:val="WWNum65"/>
    <w:basedOn w:val="Bezlisty"/>
    <w:rsid w:val="00A763A4"/>
    <w:pPr>
      <w:numPr>
        <w:numId w:val="6"/>
      </w:numPr>
    </w:pPr>
  </w:style>
  <w:style w:type="paragraph" w:customStyle="1" w:styleId="Textbody">
    <w:name w:val="Text body"/>
    <w:basedOn w:val="Standard"/>
    <w:rsid w:val="006F10B7"/>
    <w:pPr>
      <w:spacing w:after="120"/>
    </w:pPr>
  </w:style>
  <w:style w:type="numbering" w:customStyle="1" w:styleId="WWNum70">
    <w:name w:val="WWNum70"/>
    <w:basedOn w:val="Bezlisty"/>
    <w:rsid w:val="006F10B7"/>
    <w:pPr>
      <w:numPr>
        <w:numId w:val="7"/>
      </w:numPr>
    </w:pPr>
  </w:style>
  <w:style w:type="numbering" w:customStyle="1" w:styleId="WWNum71">
    <w:name w:val="WWNum71"/>
    <w:basedOn w:val="Bezlisty"/>
    <w:rsid w:val="006F10B7"/>
    <w:pPr>
      <w:numPr>
        <w:numId w:val="8"/>
      </w:numPr>
    </w:pPr>
  </w:style>
  <w:style w:type="paragraph" w:customStyle="1" w:styleId="NormalBold">
    <w:name w:val="NormalBold"/>
    <w:basedOn w:val="Normalny"/>
    <w:link w:val="NormalBoldChar"/>
    <w:rsid w:val="005D2164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5D216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D2164"/>
    <w:rPr>
      <w:b/>
      <w:i/>
      <w:spacing w:val="0"/>
    </w:rPr>
  </w:style>
  <w:style w:type="paragraph" w:customStyle="1" w:styleId="Text1">
    <w:name w:val="Text 1"/>
    <w:basedOn w:val="Normalny"/>
    <w:rsid w:val="005D2164"/>
    <w:pPr>
      <w:spacing w:before="120" w:after="120"/>
      <w:ind w:left="850"/>
    </w:pPr>
    <w:rPr>
      <w:lang w:eastAsia="en-GB"/>
    </w:rPr>
  </w:style>
  <w:style w:type="paragraph" w:customStyle="1" w:styleId="NormalLeft">
    <w:name w:val="Normal Left"/>
    <w:basedOn w:val="Normalny"/>
    <w:rsid w:val="005D2164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5D2164"/>
    <w:pPr>
      <w:numPr>
        <w:numId w:val="9"/>
      </w:numPr>
      <w:spacing w:before="120" w:after="120"/>
    </w:pPr>
    <w:rPr>
      <w:lang w:eastAsia="en-GB"/>
    </w:rPr>
  </w:style>
  <w:style w:type="paragraph" w:customStyle="1" w:styleId="Tiret1">
    <w:name w:val="Tiret 1"/>
    <w:basedOn w:val="Normalny"/>
    <w:rsid w:val="005D2164"/>
    <w:pPr>
      <w:numPr>
        <w:numId w:val="10"/>
      </w:numPr>
      <w:spacing w:before="120" w:after="120"/>
    </w:pPr>
    <w:rPr>
      <w:lang w:eastAsia="en-GB"/>
    </w:rPr>
  </w:style>
  <w:style w:type="paragraph" w:customStyle="1" w:styleId="NumPar1">
    <w:name w:val="NumPar 1"/>
    <w:basedOn w:val="Normalny"/>
    <w:next w:val="Text1"/>
    <w:rsid w:val="005D2164"/>
    <w:pPr>
      <w:numPr>
        <w:numId w:val="11"/>
      </w:numPr>
      <w:spacing w:before="120" w:after="120"/>
    </w:pPr>
    <w:rPr>
      <w:lang w:eastAsia="en-GB"/>
    </w:rPr>
  </w:style>
  <w:style w:type="paragraph" w:customStyle="1" w:styleId="NumPar2">
    <w:name w:val="NumPar 2"/>
    <w:basedOn w:val="Normalny"/>
    <w:next w:val="Text1"/>
    <w:rsid w:val="005D2164"/>
    <w:pPr>
      <w:numPr>
        <w:ilvl w:val="1"/>
        <w:numId w:val="11"/>
      </w:numPr>
      <w:spacing w:before="120" w:after="120"/>
    </w:pPr>
    <w:rPr>
      <w:lang w:eastAsia="en-GB"/>
    </w:rPr>
  </w:style>
  <w:style w:type="paragraph" w:customStyle="1" w:styleId="NumPar3">
    <w:name w:val="NumPar 3"/>
    <w:basedOn w:val="Normalny"/>
    <w:next w:val="Text1"/>
    <w:rsid w:val="005D2164"/>
    <w:pPr>
      <w:numPr>
        <w:ilvl w:val="2"/>
        <w:numId w:val="11"/>
      </w:numPr>
      <w:spacing w:before="120" w:after="120"/>
    </w:pPr>
    <w:rPr>
      <w:lang w:eastAsia="en-GB"/>
    </w:rPr>
  </w:style>
  <w:style w:type="paragraph" w:customStyle="1" w:styleId="NumPar4">
    <w:name w:val="NumPar 4"/>
    <w:basedOn w:val="Normalny"/>
    <w:next w:val="Text1"/>
    <w:rsid w:val="005D2164"/>
    <w:pPr>
      <w:numPr>
        <w:ilvl w:val="3"/>
        <w:numId w:val="11"/>
      </w:numPr>
      <w:spacing w:before="120" w:after="120"/>
    </w:pPr>
    <w:rPr>
      <w:lang w:eastAsia="en-GB"/>
    </w:rPr>
  </w:style>
  <w:style w:type="paragraph" w:customStyle="1" w:styleId="ChapterTitle">
    <w:name w:val="ChapterTitle"/>
    <w:basedOn w:val="Normalny"/>
    <w:next w:val="Normalny"/>
    <w:rsid w:val="005D2164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D2164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D2164"/>
    <w:pPr>
      <w:spacing w:before="120" w:after="120"/>
      <w:jc w:val="center"/>
    </w:pPr>
    <w:rPr>
      <w:b/>
      <w:u w:val="single"/>
      <w:lang w:eastAsia="en-GB"/>
    </w:rPr>
  </w:style>
  <w:style w:type="paragraph" w:customStyle="1" w:styleId="00C2FCAA2DF749E1AD1DF710F7BE298E">
    <w:name w:val="00C2FCAA2DF749E1AD1DF710F7BE298E"/>
    <w:rsid w:val="0094647A"/>
    <w:rPr>
      <w:rFonts w:eastAsiaTheme="minorEastAsia"/>
      <w:lang w:eastAsia="pl-PL"/>
    </w:rPr>
  </w:style>
  <w:style w:type="paragraph" w:customStyle="1" w:styleId="Normalny1">
    <w:name w:val="Normalny1"/>
    <w:basedOn w:val="Normalny"/>
    <w:rsid w:val="00523504"/>
    <w:pPr>
      <w:suppressAutoHyphens/>
      <w:autoSpaceDE w:val="0"/>
    </w:pPr>
    <w:rPr>
      <w:lang w:eastAsia="ar-SA"/>
    </w:rPr>
  </w:style>
  <w:style w:type="paragraph" w:customStyle="1" w:styleId="Normalny11">
    <w:name w:val="Normalny11"/>
    <w:basedOn w:val="Normalny"/>
    <w:rsid w:val="00CC031B"/>
    <w:pPr>
      <w:suppressAutoHyphens/>
      <w:autoSpaceDE w:val="0"/>
    </w:pPr>
    <w:rPr>
      <w:lang w:eastAsia="ar-SA"/>
    </w:rPr>
  </w:style>
  <w:style w:type="character" w:customStyle="1" w:styleId="Odwoaniedokomentarza1">
    <w:name w:val="Odwołanie do komentarza1"/>
    <w:rsid w:val="006E7289"/>
    <w:rPr>
      <w:sz w:val="16"/>
      <w:szCs w:val="16"/>
    </w:rPr>
  </w:style>
  <w:style w:type="character" w:customStyle="1" w:styleId="changed-paragraph">
    <w:name w:val="changed-paragraph"/>
    <w:rsid w:val="00415DDD"/>
  </w:style>
  <w:style w:type="paragraph" w:customStyle="1" w:styleId="Tekstpodstawowy22">
    <w:name w:val="Tekst podstawowy 22"/>
    <w:basedOn w:val="Normalny"/>
    <w:rsid w:val="004076FD"/>
    <w:pPr>
      <w:spacing w:after="240" w:line="360" w:lineRule="atLeast"/>
    </w:pPr>
    <w:rPr>
      <w:rFonts w:ascii="Arial Narrow" w:hAnsi="Arial Narrow"/>
      <w:sz w:val="26"/>
      <w:szCs w:val="20"/>
    </w:rPr>
  </w:style>
  <w:style w:type="character" w:customStyle="1" w:styleId="ZnakZnak3">
    <w:name w:val="Znak Znak3"/>
    <w:semiHidden/>
    <w:qFormat/>
    <w:locked/>
    <w:rsid w:val="00845A0C"/>
    <w:rPr>
      <w:sz w:val="2"/>
      <w:szCs w:val="2"/>
    </w:rPr>
  </w:style>
  <w:style w:type="character" w:customStyle="1" w:styleId="ZnakZnak14">
    <w:name w:val="Znak Znak14"/>
    <w:semiHidden/>
    <w:qFormat/>
    <w:locked/>
    <w:rsid w:val="00303BD6"/>
    <w:rPr>
      <w:rFonts w:ascii="Arial" w:hAnsi="Arial" w:cs="Arial"/>
      <w:sz w:val="24"/>
      <w:szCs w:val="24"/>
      <w:lang w:val="pl-PL" w:eastAsia="pl-PL"/>
    </w:rPr>
  </w:style>
  <w:style w:type="character" w:customStyle="1" w:styleId="ZnakZnak16">
    <w:name w:val="Znak Znak16"/>
    <w:semiHidden/>
    <w:qFormat/>
    <w:locked/>
    <w:rsid w:val="0075407C"/>
    <w:rPr>
      <w:rFonts w:ascii="Calibri" w:hAnsi="Calibri" w:cs="Calibri"/>
      <w:b/>
      <w:bCs/>
    </w:rPr>
  </w:style>
  <w:style w:type="character" w:customStyle="1" w:styleId="Znakiprzypiswdolnych">
    <w:name w:val="Znaki przypisów dolnych"/>
    <w:rsid w:val="008078E8"/>
    <w:rPr>
      <w:vertAlign w:val="superscript"/>
    </w:rPr>
  </w:style>
  <w:style w:type="character" w:customStyle="1" w:styleId="Odwoanieprzypisudolnego1">
    <w:name w:val="Odwołanie przypisu dolnego1"/>
    <w:rsid w:val="008078E8"/>
    <w:rPr>
      <w:vertAlign w:val="superscript"/>
    </w:rPr>
  </w:style>
  <w:style w:type="character" w:customStyle="1" w:styleId="markedcontent">
    <w:name w:val="markedcontent"/>
    <w:basedOn w:val="Domylnaczcionkaakapitu"/>
    <w:rsid w:val="00CE3C00"/>
  </w:style>
  <w:style w:type="paragraph" w:customStyle="1" w:styleId="western">
    <w:name w:val="western"/>
    <w:basedOn w:val="Normalny"/>
    <w:rsid w:val="006E5889"/>
    <w:pPr>
      <w:spacing w:before="100" w:beforeAutospacing="1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ZnakZnakZnakZnak1">
    <w:name w:val="Znak Znak Znak Znak1"/>
    <w:basedOn w:val="Normalny"/>
    <w:rsid w:val="00603129"/>
    <w:pPr>
      <w:jc w:val="left"/>
    </w:pPr>
    <w:rPr>
      <w:rFonts w:ascii="Verdana" w:eastAsia="Times New Roman" w:hAnsi="Verdana"/>
      <w:bCs/>
      <w:sz w:val="20"/>
      <w:szCs w:val="20"/>
      <w:lang w:eastAsia="pl-PL"/>
    </w:rPr>
  </w:style>
  <w:style w:type="character" w:customStyle="1" w:styleId="TeksttreciPogrubienie">
    <w:name w:val="Tekst treści + Pogrubienie"/>
    <w:rsid w:val="003D0795"/>
    <w:rPr>
      <w:b/>
      <w:bCs/>
      <w:spacing w:val="0"/>
      <w:sz w:val="23"/>
      <w:szCs w:val="23"/>
    </w:rPr>
  </w:style>
  <w:style w:type="paragraph" w:customStyle="1" w:styleId="redniasiatka21">
    <w:name w:val="Średnia siatka 21"/>
    <w:uiPriority w:val="1"/>
    <w:qFormat/>
    <w:rsid w:val="00F76D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Default1">
    <w:name w:val="Default1"/>
    <w:basedOn w:val="Normalny"/>
    <w:rsid w:val="00582976"/>
    <w:pPr>
      <w:widowControl w:val="0"/>
      <w:suppressAutoHyphens/>
      <w:autoSpaceDE w:val="0"/>
      <w:jc w:val="left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023766"/>
    <w:pPr>
      <w:suppressAutoHyphens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rsid w:val="0055290A"/>
    <w:pPr>
      <w:keepNext/>
      <w:keepLines/>
      <w:spacing w:before="360" w:after="80" w:line="259" w:lineRule="auto"/>
      <w:jc w:val="left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55290A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fn-ref">
    <w:name w:val="fn-ref"/>
    <w:basedOn w:val="Domylnaczcionkaakapitu"/>
    <w:rsid w:val="008D5F30"/>
  </w:style>
  <w:style w:type="paragraph" w:customStyle="1" w:styleId="1">
    <w:name w:val="1."/>
    <w:basedOn w:val="Normalny"/>
    <w:qFormat/>
    <w:rsid w:val="000F52B1"/>
    <w:pPr>
      <w:suppressAutoHyphens/>
      <w:snapToGrid w:val="0"/>
      <w:spacing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0F52B1"/>
    <w:pPr>
      <w:suppressAutoHyphens/>
      <w:snapToGrid w:val="0"/>
      <w:spacing w:line="258" w:lineRule="atLeast"/>
      <w:ind w:left="567" w:hanging="238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character" w:customStyle="1" w:styleId="WW8Num3z0">
    <w:name w:val="WW8Num3z0"/>
    <w:rsid w:val="00C92AFD"/>
    <w:rPr>
      <w:rFonts w:ascii="Symbol" w:hAnsi="Symbol" w:cs="Symbol" w:hint="default"/>
    </w:rPr>
  </w:style>
  <w:style w:type="character" w:customStyle="1" w:styleId="object">
    <w:name w:val="object"/>
    <w:rsid w:val="00EB5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8B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B3FD5"/>
    <w:pPr>
      <w:keepNext/>
      <w:jc w:val="righ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EB3F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B3F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EB3FD5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EB3FD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B3FD5"/>
    <w:pPr>
      <w:tabs>
        <w:tab w:val="num" w:pos="1152"/>
      </w:tabs>
      <w:spacing w:before="240" w:after="60"/>
      <w:ind w:left="1152" w:hanging="1152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EB3FD5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B3FD5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B3FD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3FD5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B3FD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B3FD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B3FD5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B3F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B3FD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B3FD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B3FD5"/>
    <w:rPr>
      <w:rFonts w:ascii="Arial" w:eastAsia="Times New Roman" w:hAnsi="Arial" w:cs="Arial"/>
      <w:lang w:eastAsia="pl-PL"/>
    </w:rPr>
  </w:style>
  <w:style w:type="character" w:styleId="Hipercze">
    <w:name w:val="Hyperlink"/>
    <w:rsid w:val="00EB3FD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B3FD5"/>
  </w:style>
  <w:style w:type="character" w:customStyle="1" w:styleId="TekstpodstawowyZnak">
    <w:name w:val="Tekst podstawowy Znak"/>
    <w:basedOn w:val="Domylnaczcionkaakapitu"/>
    <w:link w:val="Tekstpodstawow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B3FD5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3FD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B3FD5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EB3F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B3FD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EB3F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3F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F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B3F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FD5"/>
    <w:rPr>
      <w:rFonts w:ascii="Tahoma" w:eastAsia="Times New Roman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semiHidden/>
    <w:rsid w:val="00EB3F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B3FD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Nagwek">
    <w:name w:val="header"/>
    <w:basedOn w:val="Normalny"/>
    <w:link w:val="NagwekZnak"/>
    <w:rsid w:val="00EB3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3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3FD5"/>
  </w:style>
  <w:style w:type="paragraph" w:styleId="Tekstpodstawowywcity3">
    <w:name w:val="Body Text Indent 3"/>
    <w:basedOn w:val="Normalny"/>
    <w:link w:val="Tekstpodstawowywcity3Znak"/>
    <w:rsid w:val="00EB3FD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3F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CW_Lista,sw tekst,Normal,Akapit z listą3,Akapit z listą31,Numerowanie,Akapit z listą BS,Data wydania,Wypunktowanie,BulletC,Wyliczanie,Obiekt,Bullets,Preambuła,T_SZ_List Paragraph,L1,Akapit z listą1,2 heading,A_wyliczenie,lp"/>
    <w:basedOn w:val="Normalny"/>
    <w:link w:val="AkapitzlistZnak"/>
    <w:uiPriority w:val="34"/>
    <w:qFormat/>
    <w:rsid w:val="00EB3FD5"/>
    <w:pPr>
      <w:spacing w:after="200" w:line="276" w:lineRule="auto"/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B3F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B3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B3FD5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EB3FD5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Wyliczcyfr1">
    <w:name w:val="Wylicz.cyfr_1"/>
    <w:basedOn w:val="Normalny"/>
    <w:rsid w:val="00EB3FD5"/>
    <w:pPr>
      <w:numPr>
        <w:numId w:val="1"/>
      </w:numPr>
      <w:spacing w:after="60" w:line="300" w:lineRule="auto"/>
      <w:ind w:left="567" w:hanging="567"/>
    </w:pPr>
    <w:rPr>
      <w:sz w:val="32"/>
      <w:szCs w:val="20"/>
    </w:rPr>
  </w:style>
  <w:style w:type="paragraph" w:customStyle="1" w:styleId="Tekstpodstawowy21">
    <w:name w:val="Tekst podstawowy 2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customStyle="1" w:styleId="Bartek">
    <w:name w:val="Bartek"/>
    <w:basedOn w:val="Normalny"/>
    <w:rsid w:val="00EB3FD5"/>
    <w:rPr>
      <w:sz w:val="28"/>
      <w:szCs w:val="20"/>
    </w:rPr>
  </w:style>
  <w:style w:type="paragraph" w:customStyle="1" w:styleId="Default">
    <w:name w:val="Default"/>
    <w:rsid w:val="00EB3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msonormalcxsppierwsze">
    <w:name w:val="msonormalcxsppierwsze"/>
    <w:basedOn w:val="Normalny"/>
    <w:rsid w:val="00EB3FD5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EB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B3FD5"/>
    <w:rPr>
      <w:rFonts w:ascii="Verdana" w:hAnsi="Verdana"/>
      <w:bCs/>
      <w:sz w:val="20"/>
      <w:szCs w:val="20"/>
    </w:rPr>
  </w:style>
  <w:style w:type="character" w:customStyle="1" w:styleId="dane1">
    <w:name w:val="dane1"/>
    <w:rsid w:val="00EB3FD5"/>
    <w:rPr>
      <w:color w:val="0000CD"/>
    </w:rPr>
  </w:style>
  <w:style w:type="paragraph" w:styleId="NormalnyWeb">
    <w:name w:val="Normal (Web)"/>
    <w:basedOn w:val="Normalny"/>
    <w:unhideWhenUsed/>
    <w:rsid w:val="00EB3FD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3FD5"/>
    <w:rPr>
      <w:b/>
      <w:bCs/>
    </w:rPr>
  </w:style>
  <w:style w:type="character" w:customStyle="1" w:styleId="text">
    <w:name w:val="text"/>
    <w:rsid w:val="00EB3FD5"/>
  </w:style>
  <w:style w:type="character" w:customStyle="1" w:styleId="AkapitzlistZnak">
    <w:name w:val="Akapit z listą Znak"/>
    <w:aliases w:val="normalny tekst Znak,CW_Lista Znak,sw tekst Znak,Normal Znak,Akapit z listą3 Znak,Akapit z listą31 Znak,Numerowanie Znak,Akapit z listą BS Znak,Data wydania Znak,Wypunktowanie Znak,BulletC Znak,Wyliczanie Znak,Obiekt Znak,Bullets Znak"/>
    <w:link w:val="Akapitzlist"/>
    <w:qFormat/>
    <w:rsid w:val="00EB3FD5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EB3FD5"/>
    <w:pPr>
      <w:suppressAutoHyphens/>
      <w:overflowPunct w:val="0"/>
      <w:autoSpaceDE w:val="0"/>
      <w:spacing w:line="360" w:lineRule="auto"/>
      <w:ind w:left="709"/>
    </w:pPr>
    <w:rPr>
      <w:rFonts w:ascii="Arial" w:hAnsi="Arial" w:cs="Century Gothic"/>
      <w:szCs w:val="20"/>
      <w:lang w:eastAsia="ar-SA"/>
    </w:rPr>
  </w:style>
  <w:style w:type="character" w:customStyle="1" w:styleId="highlight">
    <w:name w:val="highlight"/>
    <w:rsid w:val="00EB3FD5"/>
  </w:style>
  <w:style w:type="paragraph" w:styleId="Tekstprzypisukocowego">
    <w:name w:val="endnote text"/>
    <w:basedOn w:val="Normalny"/>
    <w:link w:val="TekstprzypisukocowegoZnak"/>
    <w:uiPriority w:val="99"/>
    <w:rsid w:val="00EB3F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B3F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B3F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B3FD5"/>
    <w:rPr>
      <w:vertAlign w:val="superscript"/>
    </w:rPr>
  </w:style>
  <w:style w:type="paragraph" w:customStyle="1" w:styleId="Tekstpodstawowy23">
    <w:name w:val="Tekst podstawowy 23"/>
    <w:basedOn w:val="Normalny"/>
    <w:rsid w:val="00EB3FD5"/>
    <w:pPr>
      <w:tabs>
        <w:tab w:val="left" w:pos="0"/>
      </w:tabs>
      <w:suppressAutoHyphens/>
      <w:overflowPunct w:val="0"/>
      <w:autoSpaceDE w:val="0"/>
      <w:ind w:left="425" w:hanging="426"/>
      <w:jc w:val="center"/>
    </w:pPr>
    <w:rPr>
      <w:rFonts w:ascii="Arial" w:hAnsi="Arial"/>
      <w:szCs w:val="20"/>
      <w:lang w:eastAsia="ar-SA"/>
    </w:rPr>
  </w:style>
  <w:style w:type="paragraph" w:customStyle="1" w:styleId="Tekstpodstawowy32">
    <w:name w:val="Tekst podstawowy 32"/>
    <w:basedOn w:val="Normalny"/>
    <w:rsid w:val="00EB3FD5"/>
    <w:pPr>
      <w:tabs>
        <w:tab w:val="left" w:pos="-2268"/>
      </w:tabs>
      <w:suppressAutoHyphens/>
      <w:overflowPunct w:val="0"/>
      <w:autoSpaceDE w:val="0"/>
    </w:pPr>
    <w:rPr>
      <w:rFonts w:ascii="Arial" w:hAnsi="Arial"/>
      <w:b/>
      <w:szCs w:val="20"/>
      <w:lang w:eastAsia="ar-SA"/>
    </w:rPr>
  </w:style>
  <w:style w:type="character" w:customStyle="1" w:styleId="pktZnak">
    <w:name w:val="pkt Znak"/>
    <w:link w:val="pkt"/>
    <w:uiPriority w:val="99"/>
    <w:locked/>
    <w:rsid w:val="00EB3FD5"/>
    <w:rPr>
      <w:sz w:val="24"/>
    </w:rPr>
  </w:style>
  <w:style w:type="paragraph" w:customStyle="1" w:styleId="pkt">
    <w:name w:val="pkt"/>
    <w:basedOn w:val="Normalny"/>
    <w:link w:val="pktZnak"/>
    <w:rsid w:val="00EB3FD5"/>
    <w:pPr>
      <w:spacing w:before="60" w:after="60"/>
      <w:ind w:left="851" w:hanging="295"/>
    </w:pPr>
    <w:rPr>
      <w:rFonts w:asciiTheme="minorHAnsi" w:eastAsiaTheme="minorHAnsi" w:hAnsiTheme="minorHAnsi" w:cstheme="minorBidi"/>
    </w:rPr>
  </w:style>
  <w:style w:type="character" w:styleId="Uwydatnienie">
    <w:name w:val="Emphasis"/>
    <w:uiPriority w:val="20"/>
    <w:qFormat/>
    <w:rsid w:val="00EB3FD5"/>
    <w:rPr>
      <w:i/>
      <w:iCs/>
    </w:rPr>
  </w:style>
  <w:style w:type="paragraph" w:styleId="Zwykytekst">
    <w:name w:val="Plain Text"/>
    <w:basedOn w:val="Normalny"/>
    <w:link w:val="ZwykytekstZnak"/>
    <w:rsid w:val="00EB3FD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B3FD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Tekstpodstawowy"/>
    <w:rsid w:val="00EB3FD5"/>
    <w:rPr>
      <w:rFonts w:ascii="Arial" w:hAnsi="Arial" w:cs="Tahoma"/>
      <w:sz w:val="20"/>
      <w:szCs w:val="20"/>
      <w:lang w:eastAsia="ar-SA"/>
    </w:rPr>
  </w:style>
  <w:style w:type="character" w:customStyle="1" w:styleId="WW8Num25z0">
    <w:name w:val="WW8Num25z0"/>
    <w:rsid w:val="00EB3FD5"/>
    <w:rPr>
      <w:rFonts w:ascii="Symbol" w:hAnsi="Symbol"/>
    </w:rPr>
  </w:style>
  <w:style w:type="character" w:customStyle="1" w:styleId="WW-Absatz-Standardschriftart1">
    <w:name w:val="WW-Absatz-Standardschriftart1"/>
    <w:rsid w:val="00EB3FD5"/>
  </w:style>
  <w:style w:type="character" w:customStyle="1" w:styleId="h11">
    <w:name w:val="h11"/>
    <w:rsid w:val="00EB3FD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BodyText21">
    <w:name w:val="Body Text 21"/>
    <w:basedOn w:val="Normalny"/>
    <w:rsid w:val="00EB3FD5"/>
    <w:pPr>
      <w:tabs>
        <w:tab w:val="left" w:pos="0"/>
      </w:tabs>
    </w:pPr>
    <w:rPr>
      <w:szCs w:val="20"/>
    </w:rPr>
  </w:style>
  <w:style w:type="paragraph" w:customStyle="1" w:styleId="Standard">
    <w:name w:val="Standard"/>
    <w:rsid w:val="00EB3F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unhideWhenUsed/>
    <w:qFormat/>
    <w:rsid w:val="00EB3FD5"/>
    <w:rPr>
      <w:b/>
      <w:bCs/>
      <w:sz w:val="20"/>
      <w:szCs w:val="20"/>
    </w:rPr>
  </w:style>
  <w:style w:type="paragraph" w:customStyle="1" w:styleId="Tekstpodstawowy211">
    <w:name w:val="Tekst podstawowy 21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styleId="Bezodstpw">
    <w:name w:val="No Spacing"/>
    <w:uiPriority w:val="1"/>
    <w:qFormat/>
    <w:rsid w:val="00261B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xt-new">
    <w:name w:val="txt-new"/>
    <w:rsid w:val="00016E6D"/>
  </w:style>
  <w:style w:type="character" w:customStyle="1" w:styleId="FontStyle15">
    <w:name w:val="Font Style15"/>
    <w:rsid w:val="0069346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Normalny"/>
    <w:rsid w:val="008A6449"/>
    <w:pPr>
      <w:widowControl w:val="0"/>
      <w:autoSpaceDE w:val="0"/>
      <w:autoSpaceDN w:val="0"/>
      <w:adjustRightInd w:val="0"/>
    </w:pPr>
  </w:style>
  <w:style w:type="character" w:customStyle="1" w:styleId="dane">
    <w:name w:val="dane"/>
    <w:basedOn w:val="Domylnaczcionkaakapitu"/>
    <w:rsid w:val="003D0A5B"/>
  </w:style>
  <w:style w:type="paragraph" w:customStyle="1" w:styleId="ZnakZnakZnakZnakZnakZnakZnakZnakZnakZnakZnakZnak">
    <w:name w:val="Znak Znak Znak Znak Znak Znak Znak Znak Znak Znak Znak Znak"/>
    <w:basedOn w:val="Normalny"/>
    <w:rsid w:val="0008765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0B5909"/>
    <w:rPr>
      <w:rFonts w:ascii="Arial" w:hAnsi="Arial" w:cs="Arial"/>
    </w:rPr>
  </w:style>
  <w:style w:type="paragraph" w:customStyle="1" w:styleId="ZnakZnakZnakZnakZnakZnakZnakZnakZnakZnakZnakZnak2">
    <w:name w:val="Znak Znak Znak Znak Znak Znak Znak Znak Znak Znak Znak Znak2"/>
    <w:basedOn w:val="Normalny"/>
    <w:rsid w:val="00991206"/>
    <w:rPr>
      <w:rFonts w:ascii="Arial" w:hAnsi="Arial" w:cs="Arial"/>
    </w:rPr>
  </w:style>
  <w:style w:type="paragraph" w:customStyle="1" w:styleId="ZnakZnakZnakZnakZnakZnakZnakZnakZnakZnakZnakZnak1">
    <w:name w:val="Znak Znak Znak Znak Znak Znak Znak Znak Znak Znak Znak Znak1"/>
    <w:basedOn w:val="Normalny"/>
    <w:rsid w:val="00D9638F"/>
    <w:rPr>
      <w:rFonts w:ascii="Arial" w:hAnsi="Arial" w:cs="Arial"/>
    </w:rPr>
  </w:style>
  <w:style w:type="character" w:customStyle="1" w:styleId="st">
    <w:name w:val="st"/>
    <w:basedOn w:val="Domylnaczcionkaakapitu"/>
    <w:rsid w:val="0096572E"/>
  </w:style>
  <w:style w:type="paragraph" w:customStyle="1" w:styleId="ZnakZnakZnakZnakZnakZnakZnakZnakZnakZnakZnakZnak4">
    <w:name w:val="Znak Znak Znak Znak Znak Znak Znak Znak Znak Znak Znak Znak4"/>
    <w:basedOn w:val="Normalny"/>
    <w:rsid w:val="0022235B"/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semiHidden/>
    <w:unhideWhenUsed/>
    <w:rsid w:val="003E6869"/>
    <w:rPr>
      <w:color w:val="800080" w:themeColor="followedHyperlink"/>
      <w:u w:val="single"/>
    </w:rPr>
  </w:style>
  <w:style w:type="numbering" w:customStyle="1" w:styleId="WWNum61">
    <w:name w:val="WWNum61"/>
    <w:basedOn w:val="Bezlisty"/>
    <w:rsid w:val="00442C68"/>
    <w:pPr>
      <w:numPr>
        <w:numId w:val="3"/>
      </w:numPr>
    </w:pPr>
  </w:style>
  <w:style w:type="numbering" w:customStyle="1" w:styleId="WWNum62">
    <w:name w:val="WWNum62"/>
    <w:basedOn w:val="Bezlisty"/>
    <w:rsid w:val="00442C68"/>
    <w:pPr>
      <w:numPr>
        <w:numId w:val="4"/>
      </w:numPr>
    </w:pPr>
  </w:style>
  <w:style w:type="numbering" w:customStyle="1" w:styleId="WWNum64">
    <w:name w:val="WWNum64"/>
    <w:basedOn w:val="Bezlisty"/>
    <w:rsid w:val="00A763A4"/>
    <w:pPr>
      <w:numPr>
        <w:numId w:val="5"/>
      </w:numPr>
    </w:pPr>
  </w:style>
  <w:style w:type="numbering" w:customStyle="1" w:styleId="WWNum65">
    <w:name w:val="WWNum65"/>
    <w:basedOn w:val="Bezlisty"/>
    <w:rsid w:val="00A763A4"/>
    <w:pPr>
      <w:numPr>
        <w:numId w:val="6"/>
      </w:numPr>
    </w:pPr>
  </w:style>
  <w:style w:type="paragraph" w:customStyle="1" w:styleId="Textbody">
    <w:name w:val="Text body"/>
    <w:basedOn w:val="Standard"/>
    <w:rsid w:val="006F10B7"/>
    <w:pPr>
      <w:spacing w:after="120"/>
    </w:pPr>
  </w:style>
  <w:style w:type="numbering" w:customStyle="1" w:styleId="WWNum70">
    <w:name w:val="WWNum70"/>
    <w:basedOn w:val="Bezlisty"/>
    <w:rsid w:val="006F10B7"/>
    <w:pPr>
      <w:numPr>
        <w:numId w:val="7"/>
      </w:numPr>
    </w:pPr>
  </w:style>
  <w:style w:type="numbering" w:customStyle="1" w:styleId="WWNum71">
    <w:name w:val="WWNum71"/>
    <w:basedOn w:val="Bezlisty"/>
    <w:rsid w:val="006F10B7"/>
    <w:pPr>
      <w:numPr>
        <w:numId w:val="8"/>
      </w:numPr>
    </w:pPr>
  </w:style>
  <w:style w:type="paragraph" w:customStyle="1" w:styleId="NormalBold">
    <w:name w:val="NormalBold"/>
    <w:basedOn w:val="Normalny"/>
    <w:link w:val="NormalBoldChar"/>
    <w:rsid w:val="005D2164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5D216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D2164"/>
    <w:rPr>
      <w:b/>
      <w:i/>
      <w:spacing w:val="0"/>
    </w:rPr>
  </w:style>
  <w:style w:type="paragraph" w:customStyle="1" w:styleId="Text1">
    <w:name w:val="Text 1"/>
    <w:basedOn w:val="Normalny"/>
    <w:rsid w:val="005D2164"/>
    <w:pPr>
      <w:spacing w:before="120" w:after="120"/>
      <w:ind w:left="850"/>
    </w:pPr>
    <w:rPr>
      <w:lang w:eastAsia="en-GB"/>
    </w:rPr>
  </w:style>
  <w:style w:type="paragraph" w:customStyle="1" w:styleId="NormalLeft">
    <w:name w:val="Normal Left"/>
    <w:basedOn w:val="Normalny"/>
    <w:rsid w:val="005D2164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5D2164"/>
    <w:pPr>
      <w:numPr>
        <w:numId w:val="9"/>
      </w:numPr>
      <w:spacing w:before="120" w:after="120"/>
    </w:pPr>
    <w:rPr>
      <w:lang w:eastAsia="en-GB"/>
    </w:rPr>
  </w:style>
  <w:style w:type="paragraph" w:customStyle="1" w:styleId="Tiret1">
    <w:name w:val="Tiret 1"/>
    <w:basedOn w:val="Normalny"/>
    <w:rsid w:val="005D2164"/>
    <w:pPr>
      <w:numPr>
        <w:numId w:val="10"/>
      </w:numPr>
      <w:spacing w:before="120" w:after="120"/>
    </w:pPr>
    <w:rPr>
      <w:lang w:eastAsia="en-GB"/>
    </w:rPr>
  </w:style>
  <w:style w:type="paragraph" w:customStyle="1" w:styleId="NumPar1">
    <w:name w:val="NumPar 1"/>
    <w:basedOn w:val="Normalny"/>
    <w:next w:val="Text1"/>
    <w:rsid w:val="005D2164"/>
    <w:pPr>
      <w:numPr>
        <w:numId w:val="11"/>
      </w:numPr>
      <w:spacing w:before="120" w:after="120"/>
    </w:pPr>
    <w:rPr>
      <w:lang w:eastAsia="en-GB"/>
    </w:rPr>
  </w:style>
  <w:style w:type="paragraph" w:customStyle="1" w:styleId="NumPar2">
    <w:name w:val="NumPar 2"/>
    <w:basedOn w:val="Normalny"/>
    <w:next w:val="Text1"/>
    <w:rsid w:val="005D2164"/>
    <w:pPr>
      <w:numPr>
        <w:ilvl w:val="1"/>
        <w:numId w:val="11"/>
      </w:numPr>
      <w:spacing w:before="120" w:after="120"/>
    </w:pPr>
    <w:rPr>
      <w:lang w:eastAsia="en-GB"/>
    </w:rPr>
  </w:style>
  <w:style w:type="paragraph" w:customStyle="1" w:styleId="NumPar3">
    <w:name w:val="NumPar 3"/>
    <w:basedOn w:val="Normalny"/>
    <w:next w:val="Text1"/>
    <w:rsid w:val="005D2164"/>
    <w:pPr>
      <w:numPr>
        <w:ilvl w:val="2"/>
        <w:numId w:val="11"/>
      </w:numPr>
      <w:spacing w:before="120" w:after="120"/>
    </w:pPr>
    <w:rPr>
      <w:lang w:eastAsia="en-GB"/>
    </w:rPr>
  </w:style>
  <w:style w:type="paragraph" w:customStyle="1" w:styleId="NumPar4">
    <w:name w:val="NumPar 4"/>
    <w:basedOn w:val="Normalny"/>
    <w:next w:val="Text1"/>
    <w:rsid w:val="005D2164"/>
    <w:pPr>
      <w:numPr>
        <w:ilvl w:val="3"/>
        <w:numId w:val="11"/>
      </w:numPr>
      <w:spacing w:before="120" w:after="120"/>
    </w:pPr>
    <w:rPr>
      <w:lang w:eastAsia="en-GB"/>
    </w:rPr>
  </w:style>
  <w:style w:type="paragraph" w:customStyle="1" w:styleId="ChapterTitle">
    <w:name w:val="ChapterTitle"/>
    <w:basedOn w:val="Normalny"/>
    <w:next w:val="Normalny"/>
    <w:rsid w:val="005D2164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D2164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D2164"/>
    <w:pPr>
      <w:spacing w:before="120" w:after="120"/>
      <w:jc w:val="center"/>
    </w:pPr>
    <w:rPr>
      <w:b/>
      <w:u w:val="single"/>
      <w:lang w:eastAsia="en-GB"/>
    </w:rPr>
  </w:style>
  <w:style w:type="paragraph" w:customStyle="1" w:styleId="00C2FCAA2DF749E1AD1DF710F7BE298E">
    <w:name w:val="00C2FCAA2DF749E1AD1DF710F7BE298E"/>
    <w:rsid w:val="0094647A"/>
    <w:rPr>
      <w:rFonts w:eastAsiaTheme="minorEastAsia"/>
      <w:lang w:eastAsia="pl-PL"/>
    </w:rPr>
  </w:style>
  <w:style w:type="paragraph" w:customStyle="1" w:styleId="Normalny1">
    <w:name w:val="Normalny1"/>
    <w:basedOn w:val="Normalny"/>
    <w:rsid w:val="00523504"/>
    <w:pPr>
      <w:suppressAutoHyphens/>
      <w:autoSpaceDE w:val="0"/>
    </w:pPr>
    <w:rPr>
      <w:lang w:eastAsia="ar-SA"/>
    </w:rPr>
  </w:style>
  <w:style w:type="paragraph" w:customStyle="1" w:styleId="Normalny11">
    <w:name w:val="Normalny11"/>
    <w:basedOn w:val="Normalny"/>
    <w:rsid w:val="00CC031B"/>
    <w:pPr>
      <w:suppressAutoHyphens/>
      <w:autoSpaceDE w:val="0"/>
    </w:pPr>
    <w:rPr>
      <w:lang w:eastAsia="ar-SA"/>
    </w:rPr>
  </w:style>
  <w:style w:type="character" w:customStyle="1" w:styleId="Odwoaniedokomentarza1">
    <w:name w:val="Odwołanie do komentarza1"/>
    <w:rsid w:val="006E7289"/>
    <w:rPr>
      <w:sz w:val="16"/>
      <w:szCs w:val="16"/>
    </w:rPr>
  </w:style>
  <w:style w:type="character" w:customStyle="1" w:styleId="changed-paragraph">
    <w:name w:val="changed-paragraph"/>
    <w:rsid w:val="00415DDD"/>
  </w:style>
  <w:style w:type="paragraph" w:customStyle="1" w:styleId="Tekstpodstawowy22">
    <w:name w:val="Tekst podstawowy 22"/>
    <w:basedOn w:val="Normalny"/>
    <w:rsid w:val="004076FD"/>
    <w:pPr>
      <w:spacing w:after="240" w:line="360" w:lineRule="atLeast"/>
    </w:pPr>
    <w:rPr>
      <w:rFonts w:ascii="Arial Narrow" w:hAnsi="Arial Narrow"/>
      <w:sz w:val="26"/>
      <w:szCs w:val="20"/>
    </w:rPr>
  </w:style>
  <w:style w:type="character" w:customStyle="1" w:styleId="ZnakZnak3">
    <w:name w:val="Znak Znak3"/>
    <w:semiHidden/>
    <w:qFormat/>
    <w:locked/>
    <w:rsid w:val="00845A0C"/>
    <w:rPr>
      <w:sz w:val="2"/>
      <w:szCs w:val="2"/>
    </w:rPr>
  </w:style>
  <w:style w:type="character" w:customStyle="1" w:styleId="ZnakZnak14">
    <w:name w:val="Znak Znak14"/>
    <w:semiHidden/>
    <w:qFormat/>
    <w:locked/>
    <w:rsid w:val="00303BD6"/>
    <w:rPr>
      <w:rFonts w:ascii="Arial" w:hAnsi="Arial" w:cs="Arial"/>
      <w:sz w:val="24"/>
      <w:szCs w:val="24"/>
      <w:lang w:val="pl-PL" w:eastAsia="pl-PL"/>
    </w:rPr>
  </w:style>
  <w:style w:type="character" w:customStyle="1" w:styleId="ZnakZnak16">
    <w:name w:val="Znak Znak16"/>
    <w:semiHidden/>
    <w:qFormat/>
    <w:locked/>
    <w:rsid w:val="0075407C"/>
    <w:rPr>
      <w:rFonts w:ascii="Calibri" w:hAnsi="Calibri" w:cs="Calibri"/>
      <w:b/>
      <w:bCs/>
    </w:rPr>
  </w:style>
  <w:style w:type="character" w:customStyle="1" w:styleId="Znakiprzypiswdolnych">
    <w:name w:val="Znaki przypisów dolnych"/>
    <w:rsid w:val="008078E8"/>
    <w:rPr>
      <w:vertAlign w:val="superscript"/>
    </w:rPr>
  </w:style>
  <w:style w:type="character" w:customStyle="1" w:styleId="Odwoanieprzypisudolnego1">
    <w:name w:val="Odwołanie przypisu dolnego1"/>
    <w:rsid w:val="008078E8"/>
    <w:rPr>
      <w:vertAlign w:val="superscript"/>
    </w:rPr>
  </w:style>
  <w:style w:type="character" w:customStyle="1" w:styleId="markedcontent">
    <w:name w:val="markedcontent"/>
    <w:basedOn w:val="Domylnaczcionkaakapitu"/>
    <w:rsid w:val="00CE3C00"/>
  </w:style>
  <w:style w:type="paragraph" w:customStyle="1" w:styleId="western">
    <w:name w:val="western"/>
    <w:basedOn w:val="Normalny"/>
    <w:rsid w:val="006E5889"/>
    <w:pPr>
      <w:spacing w:before="100" w:beforeAutospacing="1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ZnakZnakZnakZnak1">
    <w:name w:val="Znak Znak Znak Znak1"/>
    <w:basedOn w:val="Normalny"/>
    <w:rsid w:val="00603129"/>
    <w:pPr>
      <w:jc w:val="left"/>
    </w:pPr>
    <w:rPr>
      <w:rFonts w:ascii="Verdana" w:eastAsia="Times New Roman" w:hAnsi="Verdana"/>
      <w:bCs/>
      <w:sz w:val="20"/>
      <w:szCs w:val="20"/>
      <w:lang w:eastAsia="pl-PL"/>
    </w:rPr>
  </w:style>
  <w:style w:type="character" w:customStyle="1" w:styleId="TeksttreciPogrubienie">
    <w:name w:val="Tekst treści + Pogrubienie"/>
    <w:rsid w:val="003D0795"/>
    <w:rPr>
      <w:b/>
      <w:bCs/>
      <w:spacing w:val="0"/>
      <w:sz w:val="23"/>
      <w:szCs w:val="23"/>
    </w:rPr>
  </w:style>
  <w:style w:type="paragraph" w:customStyle="1" w:styleId="redniasiatka21">
    <w:name w:val="Średnia siatka 21"/>
    <w:uiPriority w:val="1"/>
    <w:qFormat/>
    <w:rsid w:val="00F76D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Default1">
    <w:name w:val="Default1"/>
    <w:basedOn w:val="Normalny"/>
    <w:rsid w:val="00582976"/>
    <w:pPr>
      <w:widowControl w:val="0"/>
      <w:suppressAutoHyphens/>
      <w:autoSpaceDE w:val="0"/>
      <w:jc w:val="left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023766"/>
    <w:pPr>
      <w:suppressAutoHyphens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rsid w:val="0055290A"/>
    <w:pPr>
      <w:keepNext/>
      <w:keepLines/>
      <w:spacing w:before="360" w:after="80" w:line="259" w:lineRule="auto"/>
      <w:jc w:val="left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55290A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fn-ref">
    <w:name w:val="fn-ref"/>
    <w:basedOn w:val="Domylnaczcionkaakapitu"/>
    <w:rsid w:val="008D5F30"/>
  </w:style>
  <w:style w:type="paragraph" w:customStyle="1" w:styleId="1">
    <w:name w:val="1."/>
    <w:basedOn w:val="Normalny"/>
    <w:qFormat/>
    <w:rsid w:val="000F52B1"/>
    <w:pPr>
      <w:suppressAutoHyphens/>
      <w:snapToGrid w:val="0"/>
      <w:spacing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0F52B1"/>
    <w:pPr>
      <w:suppressAutoHyphens/>
      <w:snapToGrid w:val="0"/>
      <w:spacing w:line="258" w:lineRule="atLeast"/>
      <w:ind w:left="567" w:hanging="238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character" w:customStyle="1" w:styleId="WW8Num3z0">
    <w:name w:val="WW8Num3z0"/>
    <w:rsid w:val="00C92AFD"/>
    <w:rPr>
      <w:rFonts w:ascii="Symbol" w:hAnsi="Symbol" w:cs="Symbol" w:hint="default"/>
    </w:rPr>
  </w:style>
  <w:style w:type="character" w:customStyle="1" w:styleId="object">
    <w:name w:val="object"/>
    <w:rsid w:val="00EB5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2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5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0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0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9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9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5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8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6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8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0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5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6D9BB-41E1-4643-8302-7DC6FC9F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1193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8</cp:revision>
  <cp:lastPrinted>2024-04-11T06:34:00Z</cp:lastPrinted>
  <dcterms:created xsi:type="dcterms:W3CDTF">2024-12-19T10:49:00Z</dcterms:created>
  <dcterms:modified xsi:type="dcterms:W3CDTF">2025-01-24T19:29:00Z</dcterms:modified>
</cp:coreProperties>
</file>